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X6 motoronkénti beosztás – kiemelt motornevekkel</w:t>
      </w:r>
    </w:p>
    <w:p>
      <w:r>
        <w:rPr>
          <w:b/>
          <w:sz w:val="22"/>
        </w:rPr>
        <w:t>BMW C400GT</w:t>
      </w:r>
    </w:p>
    <w:p>
      <w:pPr>
        <w:pStyle w:val="ListBullet"/>
      </w:pPr>
      <w:r>
        <w:t>10. csoport - BMW C400GT - 11:15 - 11:30</w:t>
      </w:r>
    </w:p>
    <w:p>
      <w:pPr>
        <w:pStyle w:val="ListBullet"/>
      </w:pPr>
      <w:r>
        <w:t>14. csoport - BMW C400GT - 12:15 - 12:30</w:t>
      </w:r>
    </w:p>
    <w:p>
      <w:pPr>
        <w:pStyle w:val="ListBullet"/>
      </w:pPr>
      <w:r>
        <w:t>18. csoport - BMW C400GT - 13:15 - 13:30</w:t>
      </w:r>
    </w:p>
    <w:p>
      <w:pPr>
        <w:pStyle w:val="ListBullet"/>
      </w:pPr>
      <w:r>
        <w:t>26. csoport - BMW C400GT - 15:15 - 15:30</w:t>
      </w:r>
    </w:p>
    <w:p>
      <w:pPr>
        <w:pStyle w:val="ListBullet"/>
      </w:pPr>
      <w:r>
        <w:t>30. csoport - BMW C400GT - 16:15 - 16:30</w:t>
      </w:r>
    </w:p>
    <w:p>
      <w:pPr>
        <w:pStyle w:val="ListBullet"/>
      </w:pPr>
      <w:r>
        <w:t>34. csoport - BMW C400GT - 17:15 - 17:30</w:t>
      </w:r>
    </w:p>
    <w:p/>
    <w:p>
      <w:r>
        <w:rPr>
          <w:b/>
          <w:sz w:val="22"/>
        </w:rPr>
        <w:t>BMW C400X</w:t>
      </w:r>
    </w:p>
    <w:p>
      <w:pPr>
        <w:pStyle w:val="ListBullet"/>
      </w:pPr>
      <w:r>
        <w:t>1. csoport - BMW C400X - 09:00 - 09:15</w:t>
      </w:r>
    </w:p>
    <w:p>
      <w:pPr>
        <w:pStyle w:val="ListBullet"/>
      </w:pPr>
      <w:r>
        <w:t>9. csoport - BMW C400X - 11:00 - 11:15</w:t>
      </w:r>
    </w:p>
    <w:p>
      <w:pPr>
        <w:pStyle w:val="ListBullet"/>
      </w:pPr>
      <w:r>
        <w:t>13. csoport - BMW C400X - 12:00 - 12:15</w:t>
      </w:r>
    </w:p>
    <w:p>
      <w:pPr>
        <w:pStyle w:val="ListBullet"/>
      </w:pPr>
      <w:r>
        <w:t>21. csoport - BMW C400X - 14:00 - 14:15</w:t>
      </w:r>
    </w:p>
    <w:p>
      <w:pPr>
        <w:pStyle w:val="ListBullet"/>
      </w:pPr>
      <w:r>
        <w:t>29. csoport - BMW C400X - 16:00 - 16:15</w:t>
      </w:r>
    </w:p>
    <w:p>
      <w:pPr>
        <w:pStyle w:val="ListBullet"/>
      </w:pPr>
      <w:r>
        <w:t>33. csoport - BMW C400X - 17:00 - 17:15</w:t>
      </w:r>
    </w:p>
    <w:p/>
    <w:p>
      <w:r>
        <w:rPr>
          <w:b/>
          <w:sz w:val="22"/>
        </w:rPr>
        <w:t>BMW F800GS</w:t>
      </w:r>
    </w:p>
    <w:p>
      <w:pPr>
        <w:pStyle w:val="ListBullet"/>
      </w:pPr>
      <w:r>
        <w:t>3. csoport - BMW F800GS - 09:30 - 09:45</w:t>
      </w:r>
    </w:p>
    <w:p>
      <w:pPr>
        <w:pStyle w:val="ListBullet"/>
      </w:pPr>
      <w:r>
        <w:t>11. csoport - BMW F800GS - 11:30 - 11:45</w:t>
      </w:r>
    </w:p>
    <w:p>
      <w:pPr>
        <w:pStyle w:val="ListBullet"/>
      </w:pPr>
      <w:r>
        <w:t>19. csoport - BMW F800GS - 13:30 - 13:45</w:t>
      </w:r>
    </w:p>
    <w:p>
      <w:pPr>
        <w:pStyle w:val="ListBullet"/>
      </w:pPr>
      <w:r>
        <w:t>27. csoport - BMW F800GS - 15:30 - 15:45</w:t>
      </w:r>
    </w:p>
    <w:p>
      <w:pPr>
        <w:pStyle w:val="ListBullet"/>
      </w:pPr>
      <w:r>
        <w:t>31. csoport - BMW F800GS - 16:30 - 16:45</w:t>
      </w:r>
    </w:p>
    <w:p>
      <w:pPr>
        <w:pStyle w:val="ListBullet"/>
      </w:pPr>
      <w:r>
        <w:t>35. csoport - BMW F800GS - 17:30 - 17:45</w:t>
      </w:r>
    </w:p>
    <w:p/>
    <w:p>
      <w:r>
        <w:rPr>
          <w:b/>
          <w:sz w:val="22"/>
        </w:rPr>
        <w:t>BMW F900GS</w:t>
      </w:r>
    </w:p>
    <w:p>
      <w:pPr>
        <w:pStyle w:val="ListBullet"/>
      </w:pPr>
      <w:r>
        <w:t>4. csoport - BMW F900GS - 09:45 - 10:00</w:t>
      </w:r>
    </w:p>
    <w:p>
      <w:pPr>
        <w:pStyle w:val="ListBullet"/>
      </w:pPr>
      <w:r>
        <w:t>8. csoport - BMW F900GS - 10:45 - 11:00</w:t>
      </w:r>
    </w:p>
    <w:p>
      <w:pPr>
        <w:pStyle w:val="ListBullet"/>
      </w:pPr>
      <w:r>
        <w:t>16. csoport - BMW F900GS - 12:45 - 13:00</w:t>
      </w:r>
    </w:p>
    <w:p>
      <w:pPr>
        <w:pStyle w:val="ListBullet"/>
      </w:pPr>
      <w:r>
        <w:t>20. csoport - BMW F900GS - 13:45 - 14:00</w:t>
      </w:r>
    </w:p>
    <w:p>
      <w:pPr>
        <w:pStyle w:val="ListBullet"/>
      </w:pPr>
      <w:r>
        <w:t>28. csoport - BMW F900GS - 15:45 - 16:00</w:t>
      </w:r>
    </w:p>
    <w:p>
      <w:pPr>
        <w:pStyle w:val="ListBullet"/>
      </w:pPr>
      <w:r>
        <w:t>32. csoport - BMW F900GS - 16:45 - 17:00</w:t>
      </w:r>
    </w:p>
    <w:p/>
    <w:p>
      <w:r>
        <w:rPr>
          <w:b/>
          <w:sz w:val="22"/>
        </w:rPr>
        <w:t>BMW F900GS Adventure</w:t>
      </w:r>
    </w:p>
    <w:p>
      <w:pPr>
        <w:pStyle w:val="ListBullet"/>
      </w:pPr>
      <w:r>
        <w:t>1. csoport - BMW F900GS Adventure - 09:00 - 09:15</w:t>
      </w:r>
    </w:p>
    <w:p>
      <w:pPr>
        <w:pStyle w:val="ListBullet"/>
      </w:pPr>
      <w:r>
        <w:t>5. csoport - BMW F900GS Adventure - 10:00 - 10:15</w:t>
      </w:r>
    </w:p>
    <w:p>
      <w:pPr>
        <w:pStyle w:val="ListBullet"/>
      </w:pPr>
      <w:r>
        <w:t>13. csoport - BMW F900GS Adventure - 12:00 - 12:15</w:t>
      </w:r>
    </w:p>
    <w:p>
      <w:pPr>
        <w:pStyle w:val="ListBullet"/>
      </w:pPr>
      <w:r>
        <w:t>17. csoport - BMW F900GS Adventure - 13:00 - 13:15</w:t>
      </w:r>
    </w:p>
    <w:p>
      <w:pPr>
        <w:pStyle w:val="ListBullet"/>
      </w:pPr>
      <w:r>
        <w:t>25. csoport - BMW F900GS Adventure - 15:00 - 15:15</w:t>
      </w:r>
    </w:p>
    <w:p>
      <w:pPr>
        <w:pStyle w:val="ListBullet"/>
      </w:pPr>
      <w:r>
        <w:t>29. csoport - BMW F900GS Adventure - 16:00 - 16:15</w:t>
      </w:r>
    </w:p>
    <w:p/>
    <w:p>
      <w:r>
        <w:rPr>
          <w:b/>
          <w:sz w:val="22"/>
        </w:rPr>
        <w:t>BMW F900R</w:t>
      </w:r>
    </w:p>
    <w:p>
      <w:pPr>
        <w:pStyle w:val="ListBullet"/>
      </w:pPr>
      <w:r>
        <w:t>2. csoport - BMW F900R - 09:15 - 09:30</w:t>
      </w:r>
    </w:p>
    <w:p>
      <w:pPr>
        <w:pStyle w:val="ListBullet"/>
      </w:pPr>
      <w:r>
        <w:t>6. csoport - BMW F900R - 10:15 - 10:30</w:t>
      </w:r>
    </w:p>
    <w:p>
      <w:pPr>
        <w:pStyle w:val="ListBullet"/>
      </w:pPr>
      <w:r>
        <w:t>14. csoport - BMW F900R - 12:15 - 12:30</w:t>
      </w:r>
    </w:p>
    <w:p>
      <w:pPr>
        <w:pStyle w:val="ListBullet"/>
      </w:pPr>
      <w:r>
        <w:t>18. csoport - BMW F900R - 13:15 - 13:30</w:t>
      </w:r>
    </w:p>
    <w:p>
      <w:pPr>
        <w:pStyle w:val="ListBullet"/>
      </w:pPr>
      <w:r>
        <w:t>26. csoport - BMW F900R - 15:15 - 15:30</w:t>
      </w:r>
    </w:p>
    <w:p>
      <w:pPr>
        <w:pStyle w:val="ListBullet"/>
      </w:pPr>
      <w:r>
        <w:t>30. csoport - BMW F900R - 16:15 - 16:30</w:t>
      </w:r>
    </w:p>
    <w:p/>
    <w:p>
      <w:r>
        <w:rPr>
          <w:b/>
          <w:sz w:val="22"/>
        </w:rPr>
        <w:t>BMW F900XR</w:t>
      </w:r>
    </w:p>
    <w:p>
      <w:pPr>
        <w:pStyle w:val="ListBullet"/>
      </w:pPr>
      <w:r>
        <w:t>3. csoport - BMW F900XR - 09:30 - 09:45</w:t>
      </w:r>
    </w:p>
    <w:p>
      <w:pPr>
        <w:pStyle w:val="ListBullet"/>
      </w:pPr>
      <w:r>
        <w:t>7. csoport - BMW F900XR - 10:30 - 10:45</w:t>
      </w:r>
    </w:p>
    <w:p>
      <w:pPr>
        <w:pStyle w:val="ListBullet"/>
      </w:pPr>
      <w:r>
        <w:t>15. csoport - BMW F900XR - 12:30 - 12:45</w:t>
      </w:r>
    </w:p>
    <w:p>
      <w:pPr>
        <w:pStyle w:val="ListBullet"/>
      </w:pPr>
      <w:r>
        <w:t>19. csoport - BMW F900XR - 13:30 - 13:45</w:t>
      </w:r>
    </w:p>
    <w:p>
      <w:pPr>
        <w:pStyle w:val="ListBullet"/>
      </w:pPr>
      <w:r>
        <w:t>27. csoport - BMW F900XR - 15:30 - 15:45</w:t>
      </w:r>
    </w:p>
    <w:p>
      <w:pPr>
        <w:pStyle w:val="ListBullet"/>
      </w:pPr>
      <w:r>
        <w:t>31. csoport - BMW F900XR - 16:30 - 16:45</w:t>
      </w:r>
    </w:p>
    <w:p/>
    <w:p>
      <w:r>
        <w:rPr>
          <w:b/>
          <w:sz w:val="22"/>
        </w:rPr>
        <w:t>BMW K1600GT</w:t>
      </w:r>
    </w:p>
    <w:p>
      <w:pPr>
        <w:pStyle w:val="ListBullet"/>
      </w:pPr>
      <w:r>
        <w:t>1. csoport - BMW K1600GT - 09:00 - 09:15</w:t>
      </w:r>
    </w:p>
    <w:p>
      <w:pPr>
        <w:pStyle w:val="ListBullet"/>
      </w:pPr>
      <w:r>
        <w:t>3. csoport - BMW K1600GT - 09:30 - 09:45</w:t>
      </w:r>
    </w:p>
    <w:p>
      <w:pPr>
        <w:pStyle w:val="ListBullet"/>
      </w:pPr>
      <w:r>
        <w:t>7. csoport - BMW K1600GT - 10:30 - 10:45</w:t>
      </w:r>
    </w:p>
    <w:p>
      <w:pPr>
        <w:pStyle w:val="ListBullet"/>
      </w:pPr>
      <w:r>
        <w:t>9. csoport - BMW K1600GT - 11:00 - 11:15</w:t>
      </w:r>
    </w:p>
    <w:p>
      <w:pPr>
        <w:pStyle w:val="ListBullet"/>
      </w:pPr>
      <w:r>
        <w:t>11. csoport - BMW K1600GT - 11:30 - 11:45</w:t>
      </w:r>
    </w:p>
    <w:p>
      <w:pPr>
        <w:pStyle w:val="ListBullet"/>
      </w:pPr>
      <w:r>
        <w:t>15. csoport - BMW K1600GT - 12:30 - 12:45</w:t>
      </w:r>
    </w:p>
    <w:p>
      <w:pPr>
        <w:pStyle w:val="ListBullet"/>
      </w:pPr>
      <w:r>
        <w:t>17. csoport - BMW K1600GT - 13:00 - 13:15</w:t>
      </w:r>
    </w:p>
    <w:p>
      <w:pPr>
        <w:pStyle w:val="ListBullet"/>
      </w:pPr>
      <w:r>
        <w:t>19. csoport - BMW K1600GT - 13:30 - 13:45</w:t>
      </w:r>
    </w:p>
    <w:p>
      <w:pPr>
        <w:pStyle w:val="ListBullet"/>
      </w:pPr>
      <w:r>
        <w:t>21. csoport - BMW K1600GT - 14:00 - 14:15</w:t>
      </w:r>
    </w:p>
    <w:p>
      <w:pPr>
        <w:pStyle w:val="ListBullet"/>
      </w:pPr>
      <w:r>
        <w:t>23. csoport - BMW K1600GT - 14:30 - 14:45</w:t>
      </w:r>
    </w:p>
    <w:p>
      <w:pPr>
        <w:pStyle w:val="ListBullet"/>
      </w:pPr>
      <w:r>
        <w:t>25. csoport - BMW K1600GT - 15:00 - 15:15</w:t>
      </w:r>
    </w:p>
    <w:p>
      <w:pPr>
        <w:pStyle w:val="ListBullet"/>
      </w:pPr>
      <w:r>
        <w:t>27. csoport - BMW K1600GT - 15:30 - 15:45</w:t>
      </w:r>
    </w:p>
    <w:p>
      <w:pPr>
        <w:pStyle w:val="ListBullet"/>
      </w:pPr>
      <w:r>
        <w:t>29. csoport - BMW K1600GT - 16:00 - 16:15</w:t>
      </w:r>
    </w:p>
    <w:p>
      <w:pPr>
        <w:pStyle w:val="ListBullet"/>
      </w:pPr>
      <w:r>
        <w:t>31. csoport - BMW K1600GT - 16:30 - 16:45</w:t>
      </w:r>
    </w:p>
    <w:p>
      <w:pPr>
        <w:pStyle w:val="ListBullet"/>
      </w:pPr>
      <w:r>
        <w:t>33. csoport - BMW K1600GT - 17:00 - 17:15</w:t>
      </w:r>
    </w:p>
    <w:p>
      <w:pPr>
        <w:pStyle w:val="ListBullet"/>
      </w:pPr>
      <w:r>
        <w:t>35. csoport - BMW K1600GT - 17:30 - 17:45</w:t>
      </w:r>
    </w:p>
    <w:p/>
    <w:p>
      <w:r>
        <w:rPr>
          <w:b/>
          <w:sz w:val="22"/>
        </w:rPr>
        <w:t>BMW R12</w:t>
      </w:r>
    </w:p>
    <w:p>
      <w:pPr>
        <w:pStyle w:val="ListBullet"/>
      </w:pPr>
      <w:r>
        <w:t>4. csoport - BMW R12 - 09:45 - 10:00</w:t>
      </w:r>
    </w:p>
    <w:p>
      <w:pPr>
        <w:pStyle w:val="ListBullet"/>
      </w:pPr>
      <w:r>
        <w:t>7. csoport - BMW R12 - 10:30 - 10:45</w:t>
      </w:r>
    </w:p>
    <w:p>
      <w:pPr>
        <w:pStyle w:val="ListBullet"/>
      </w:pPr>
      <w:r>
        <w:t>13. csoport - BMW R12 - 12:00 - 12:15</w:t>
      </w:r>
    </w:p>
    <w:p>
      <w:pPr>
        <w:pStyle w:val="ListBullet"/>
      </w:pPr>
      <w:r>
        <w:t>16. csoport - BMW R12 - 12:45 - 13:00</w:t>
      </w:r>
    </w:p>
    <w:p>
      <w:pPr>
        <w:pStyle w:val="ListBullet"/>
      </w:pPr>
      <w:r>
        <w:t>22. csoport - BMW R12 - 14:15 - 14:30</w:t>
      </w:r>
    </w:p>
    <w:p>
      <w:pPr>
        <w:pStyle w:val="ListBullet"/>
      </w:pPr>
      <w:r>
        <w:t>25. csoport - BMW R12 - 15:00 - 15:15</w:t>
      </w:r>
    </w:p>
    <w:p>
      <w:pPr>
        <w:pStyle w:val="ListBullet"/>
      </w:pPr>
      <w:r>
        <w:t>28. csoport - BMW R12 - 15:45 - 16:00</w:t>
      </w:r>
    </w:p>
    <w:p>
      <w:pPr>
        <w:pStyle w:val="ListBullet"/>
      </w:pPr>
      <w:r>
        <w:t>31. csoport - BMW R12 - 16:30 - 16:45</w:t>
      </w:r>
    </w:p>
    <w:p/>
    <w:p>
      <w:r>
        <w:rPr>
          <w:b/>
          <w:sz w:val="22"/>
        </w:rPr>
        <w:t>BMW R12 nineT</w:t>
      </w:r>
    </w:p>
    <w:p>
      <w:pPr>
        <w:pStyle w:val="ListBullet"/>
      </w:pPr>
      <w:r>
        <w:t>2. csoport - BMW R12 nineT - 09:15 - 09:30</w:t>
      </w:r>
    </w:p>
    <w:p>
      <w:pPr>
        <w:pStyle w:val="ListBullet"/>
      </w:pPr>
      <w:r>
        <w:t>8. csoport - BMW R12 nineT - 10:45 - 11:00</w:t>
      </w:r>
    </w:p>
    <w:p>
      <w:pPr>
        <w:pStyle w:val="ListBullet"/>
      </w:pPr>
      <w:r>
        <w:t>14. csoport - BMW R12 nineT - 12:15 - 12:30</w:t>
      </w:r>
    </w:p>
    <w:p>
      <w:pPr>
        <w:pStyle w:val="ListBullet"/>
      </w:pPr>
      <w:r>
        <w:t>17. csoport - BMW R12 nineT - 13:00 - 13:15</w:t>
      </w:r>
    </w:p>
    <w:p>
      <w:pPr>
        <w:pStyle w:val="ListBullet"/>
      </w:pPr>
      <w:r>
        <w:t>20. csoport - BMW R12 nineT - 13:45 - 14:00</w:t>
      </w:r>
    </w:p>
    <w:p>
      <w:pPr>
        <w:pStyle w:val="ListBullet"/>
      </w:pPr>
      <w:r>
        <w:t>29. csoport - BMW R12 nineT - 16:00 - 16:15</w:t>
      </w:r>
    </w:p>
    <w:p>
      <w:pPr>
        <w:pStyle w:val="ListBullet"/>
      </w:pPr>
      <w:r>
        <w:t>32. csoport - BMW R12 nineT - 16:45 - 17:00</w:t>
      </w:r>
    </w:p>
    <w:p/>
    <w:p>
      <w:r>
        <w:rPr>
          <w:b/>
          <w:sz w:val="22"/>
        </w:rPr>
        <w:t>BMW R1300 GS</w:t>
      </w:r>
    </w:p>
    <w:p>
      <w:pPr>
        <w:pStyle w:val="ListBullet"/>
      </w:pPr>
      <w:r>
        <w:t>1. csoport - BMW R1300 GS - 09:00 - 09:15</w:t>
      </w:r>
    </w:p>
    <w:p>
      <w:pPr>
        <w:pStyle w:val="ListBullet"/>
      </w:pPr>
      <w:r>
        <w:t>3. csoport - BMW R1300 GS - 09:30 - 09:45</w:t>
      </w:r>
    </w:p>
    <w:p>
      <w:pPr>
        <w:pStyle w:val="ListBullet"/>
      </w:pPr>
      <w:r>
        <w:t>5. csoport - BMW R1300 GS - 10:00 - 10:15</w:t>
      </w:r>
    </w:p>
    <w:p>
      <w:pPr>
        <w:pStyle w:val="ListBullet"/>
      </w:pPr>
      <w:r>
        <w:t>7. csoport - BMW R1300 GS - 10:30 - 10:45</w:t>
      </w:r>
    </w:p>
    <w:p>
      <w:pPr>
        <w:pStyle w:val="ListBullet"/>
      </w:pPr>
      <w:r>
        <w:t>9. csoport - BMW R1300 GS - 11:00 - 11:15</w:t>
      </w:r>
    </w:p>
    <w:p>
      <w:pPr>
        <w:pStyle w:val="ListBullet"/>
      </w:pPr>
      <w:r>
        <w:t>11. csoport - BMW R1300 GS - 11:30 - 11:45</w:t>
      </w:r>
    </w:p>
    <w:p>
      <w:pPr>
        <w:pStyle w:val="ListBullet"/>
      </w:pPr>
      <w:r>
        <w:t>13. csoport - BMW R1300 GS - 12:00 - 12:15</w:t>
      </w:r>
    </w:p>
    <w:p>
      <w:pPr>
        <w:pStyle w:val="ListBullet"/>
      </w:pPr>
      <w:r>
        <w:t>15. csoport - BMW R1300 GS - 12:30 - 12:45</w:t>
      </w:r>
    </w:p>
    <w:p>
      <w:pPr>
        <w:pStyle w:val="ListBullet"/>
      </w:pPr>
      <w:r>
        <w:t>17. csoport - BMW R1300 GS - 13:00 - 13:15</w:t>
      </w:r>
    </w:p>
    <w:p>
      <w:pPr>
        <w:pStyle w:val="ListBullet"/>
      </w:pPr>
      <w:r>
        <w:t>19. csoport - BMW R1300 GS - 13:30 - 13:45</w:t>
      </w:r>
    </w:p>
    <w:p>
      <w:pPr>
        <w:pStyle w:val="ListBullet"/>
      </w:pPr>
      <w:r>
        <w:t>21. csoport - BMW R1300 GS - 14:00 - 14:15</w:t>
      </w:r>
    </w:p>
    <w:p>
      <w:pPr>
        <w:pStyle w:val="ListBullet"/>
      </w:pPr>
      <w:r>
        <w:t>23. csoport - BMW R1300 GS - 14:30 - 14:45</w:t>
      </w:r>
    </w:p>
    <w:p>
      <w:pPr>
        <w:pStyle w:val="ListBullet"/>
      </w:pPr>
      <w:r>
        <w:t>25. csoport - BMW R1300 GS - 15:00 - 15:15</w:t>
      </w:r>
    </w:p>
    <w:p>
      <w:pPr>
        <w:pStyle w:val="ListBullet"/>
      </w:pPr>
      <w:r>
        <w:t>27. csoport - BMW R1300 GS - 15:30 - 15:45</w:t>
      </w:r>
    </w:p>
    <w:p>
      <w:pPr>
        <w:pStyle w:val="ListBullet"/>
      </w:pPr>
      <w:r>
        <w:t>29. csoport - BMW R1300 GS - 16:00 - 16:15</w:t>
      </w:r>
    </w:p>
    <w:p>
      <w:pPr>
        <w:pStyle w:val="ListBullet"/>
      </w:pPr>
      <w:r>
        <w:t>31. csoport - BMW R1300 GS - 16:30 - 16:45</w:t>
      </w:r>
    </w:p>
    <w:p>
      <w:pPr>
        <w:pStyle w:val="ListBullet"/>
      </w:pPr>
      <w:r>
        <w:t>33. csoport - BMW R1300 GS - 17:00 - 17:15</w:t>
      </w:r>
    </w:p>
    <w:p>
      <w:pPr>
        <w:pStyle w:val="ListBullet"/>
      </w:pPr>
      <w:r>
        <w:t>35. csoport - BMW R1300 GS - 17:30 - 17:45</w:t>
      </w:r>
    </w:p>
    <w:p/>
    <w:p>
      <w:r>
        <w:rPr>
          <w:b/>
          <w:sz w:val="22"/>
        </w:rPr>
        <w:t>BMW R1300 GS Adventure</w:t>
      </w:r>
    </w:p>
    <w:p>
      <w:pPr>
        <w:pStyle w:val="ListBullet"/>
      </w:pPr>
      <w:r>
        <w:t>2. csoport - BMW R1300 GS Adventure - 09:15 - 09:30</w:t>
      </w:r>
    </w:p>
    <w:p>
      <w:pPr>
        <w:pStyle w:val="ListBullet"/>
      </w:pPr>
      <w:r>
        <w:t>4. csoport - BMW R1300 GS Adventure - 09:45 - 10:00</w:t>
      </w:r>
    </w:p>
    <w:p>
      <w:pPr>
        <w:pStyle w:val="ListBullet"/>
      </w:pPr>
      <w:r>
        <w:t>6. csoport - BMW R1300 GS Adventure - 10:15 - 10:30</w:t>
      </w:r>
    </w:p>
    <w:p>
      <w:pPr>
        <w:pStyle w:val="ListBullet"/>
      </w:pPr>
      <w:r>
        <w:t>8. csoport - BMW R1300 GS Adventure - 10:45 - 11:00</w:t>
      </w:r>
    </w:p>
    <w:p>
      <w:pPr>
        <w:pStyle w:val="ListBullet"/>
      </w:pPr>
      <w:r>
        <w:t>10. csoport - BMW R1300 GS Adventure - 11:15 - 11:30</w:t>
      </w:r>
    </w:p>
    <w:p>
      <w:pPr>
        <w:pStyle w:val="ListBullet"/>
      </w:pPr>
      <w:r>
        <w:t>12. csoport - BMW R1300 GS Adventure - 11:45 - 12:00</w:t>
      </w:r>
    </w:p>
    <w:p>
      <w:pPr>
        <w:pStyle w:val="ListBullet"/>
      </w:pPr>
      <w:r>
        <w:t>16. csoport - BMW R1300 GS Adventure - 12:45 - 13:00</w:t>
      </w:r>
    </w:p>
    <w:p>
      <w:pPr>
        <w:pStyle w:val="ListBullet"/>
      </w:pPr>
      <w:r>
        <w:t>18. csoport - BMW R1300 GS Adventure - 13:15 - 13:30</w:t>
      </w:r>
    </w:p>
    <w:p>
      <w:pPr>
        <w:pStyle w:val="ListBullet"/>
      </w:pPr>
      <w:r>
        <w:t>20. csoport - BMW R1300 GS Adventure - 13:45 - 14:00</w:t>
      </w:r>
    </w:p>
    <w:p>
      <w:pPr>
        <w:pStyle w:val="ListBullet"/>
      </w:pPr>
      <w:r>
        <w:t>22. csoport - BMW R1300 GS Adventure - 14:15 - 14:30</w:t>
      </w:r>
    </w:p>
    <w:p>
      <w:pPr>
        <w:pStyle w:val="ListBullet"/>
      </w:pPr>
      <w:r>
        <w:t>24. csoport - BMW R1300 GS Adventure - 14:45 - 15:00</w:t>
      </w:r>
    </w:p>
    <w:p>
      <w:pPr>
        <w:pStyle w:val="ListBullet"/>
      </w:pPr>
      <w:r>
        <w:t>26. csoport - BMW R1300 GS Adventure - 15:15 - 15:30</w:t>
      </w:r>
    </w:p>
    <w:p>
      <w:pPr>
        <w:pStyle w:val="ListBullet"/>
      </w:pPr>
      <w:r>
        <w:t>28. csoport - BMW R1300 GS Adventure - 15:45 - 16:00</w:t>
      </w:r>
    </w:p>
    <w:p>
      <w:pPr>
        <w:pStyle w:val="ListBullet"/>
      </w:pPr>
      <w:r>
        <w:t>30. csoport - BMW R1300 GS Adventure - 16:15 - 16:30</w:t>
      </w:r>
    </w:p>
    <w:p>
      <w:pPr>
        <w:pStyle w:val="ListBullet"/>
      </w:pPr>
      <w:r>
        <w:t>32. csoport - BMW R1300 GS Adventure - 16:45 - 17:00</w:t>
      </w:r>
    </w:p>
    <w:p>
      <w:pPr>
        <w:pStyle w:val="ListBullet"/>
      </w:pPr>
      <w:r>
        <w:t>34. csoport - BMW R1300 GS Adventure - 17:15 - 17:30</w:t>
      </w:r>
    </w:p>
    <w:p>
      <w:pPr>
        <w:pStyle w:val="ListBullet"/>
      </w:pPr>
      <w:r>
        <w:t>36. csoport - BMW R1300 GS Adventure - 17:45 - 18:00</w:t>
      </w:r>
    </w:p>
    <w:p/>
    <w:p>
      <w:r>
        <w:rPr>
          <w:b/>
          <w:sz w:val="22"/>
        </w:rPr>
        <w:t>BMW R18 Rocktane</w:t>
      </w:r>
    </w:p>
    <w:p>
      <w:pPr>
        <w:pStyle w:val="ListBullet"/>
      </w:pPr>
      <w:r>
        <w:t>6. csoport - BMW R18 Rocktane - 10:15 - 10:30</w:t>
      </w:r>
    </w:p>
    <w:p>
      <w:pPr>
        <w:pStyle w:val="ListBullet"/>
      </w:pPr>
      <w:r>
        <w:t>9. csoport - BMW R18 Rocktane - 11:00 - 11:15</w:t>
      </w:r>
    </w:p>
    <w:p>
      <w:pPr>
        <w:pStyle w:val="ListBullet"/>
      </w:pPr>
      <w:r>
        <w:t>12. csoport - BMW R18 Rocktane - 11:45 - 12:00</w:t>
      </w:r>
    </w:p>
    <w:p>
      <w:pPr>
        <w:pStyle w:val="ListBullet"/>
      </w:pPr>
      <w:r>
        <w:t>21. csoport - BMW R18 Rocktane - 14:00 - 14:15</w:t>
      </w:r>
    </w:p>
    <w:p>
      <w:pPr>
        <w:pStyle w:val="ListBullet"/>
      </w:pPr>
      <w:r>
        <w:t>24. csoport - BMW R18 Rocktane - 14:45 - 15:00</w:t>
      </w:r>
    </w:p>
    <w:p>
      <w:pPr>
        <w:pStyle w:val="ListBullet"/>
      </w:pPr>
      <w:r>
        <w:t>30. csoport - BMW R18 Rocktane - 16:15 - 16:30</w:t>
      </w:r>
    </w:p>
    <w:p>
      <w:pPr>
        <w:pStyle w:val="ListBullet"/>
      </w:pPr>
      <w:r>
        <w:t>33. csoport - BMW R18 Rocktane - 17:00 - 17:15</w:t>
      </w:r>
    </w:p>
    <w:p>
      <w:pPr>
        <w:pStyle w:val="ListBullet"/>
      </w:pPr>
      <w:r>
        <w:t>36. csoport - BMW R18 Rocktane - 17:45 - 18:00</w:t>
      </w:r>
    </w:p>
    <w:p/>
    <w:p>
      <w:r>
        <w:rPr>
          <w:b/>
          <w:sz w:val="22"/>
        </w:rPr>
        <w:t>BMW S1000R</w:t>
      </w:r>
    </w:p>
    <w:p>
      <w:pPr>
        <w:pStyle w:val="ListBullet"/>
      </w:pPr>
      <w:r>
        <w:t>2. csoport - BMW S1000R - 09:15 - 09:30</w:t>
      </w:r>
    </w:p>
    <w:p>
      <w:pPr>
        <w:pStyle w:val="ListBullet"/>
      </w:pPr>
      <w:r>
        <w:t>4. csoport - BMW S1000R - 09:45 - 10:00</w:t>
      </w:r>
    </w:p>
    <w:p>
      <w:pPr>
        <w:pStyle w:val="ListBullet"/>
      </w:pPr>
      <w:r>
        <w:t>6. csoport - BMW S1000R - 10:15 - 10:30</w:t>
      </w:r>
    </w:p>
    <w:p>
      <w:pPr>
        <w:pStyle w:val="ListBullet"/>
      </w:pPr>
      <w:r>
        <w:t>8. csoport - BMW S1000R - 10:45 - 11:00</w:t>
      </w:r>
    </w:p>
    <w:p>
      <w:pPr>
        <w:pStyle w:val="ListBullet"/>
      </w:pPr>
      <w:r>
        <w:t>10. csoport - BMW S1000R - 11:15 - 11:30</w:t>
      </w:r>
    </w:p>
    <w:p>
      <w:pPr>
        <w:pStyle w:val="ListBullet"/>
      </w:pPr>
      <w:r>
        <w:t>12. csoport - BMW S1000R - 11:45 - 12:00</w:t>
      </w:r>
    </w:p>
    <w:p>
      <w:pPr>
        <w:pStyle w:val="ListBullet"/>
      </w:pPr>
      <w:r>
        <w:t>14. csoport - BMW S1000R - 12:15 - 12:30</w:t>
      </w:r>
    </w:p>
    <w:p>
      <w:pPr>
        <w:pStyle w:val="ListBullet"/>
      </w:pPr>
      <w:r>
        <w:t>16. csoport - BMW S1000R - 12:45 - 13:00</w:t>
      </w:r>
    </w:p>
    <w:p>
      <w:pPr>
        <w:pStyle w:val="ListBullet"/>
      </w:pPr>
      <w:r>
        <w:t>18. csoport - BMW S1000R - 13:15 - 13:30</w:t>
      </w:r>
    </w:p>
    <w:p>
      <w:pPr>
        <w:pStyle w:val="ListBullet"/>
      </w:pPr>
      <w:r>
        <w:t>20. csoport - BMW S1000R - 13:45 - 14:00</w:t>
      </w:r>
    </w:p>
    <w:p>
      <w:pPr>
        <w:pStyle w:val="ListBullet"/>
      </w:pPr>
      <w:r>
        <w:t>22. csoport - BMW S1000R - 14:15 - 14:30</w:t>
      </w:r>
    </w:p>
    <w:p>
      <w:pPr>
        <w:pStyle w:val="ListBullet"/>
      </w:pPr>
      <w:r>
        <w:t>24. csoport - BMW S1000R - 14:45 - 15:00</w:t>
      </w:r>
    </w:p>
    <w:p>
      <w:pPr>
        <w:pStyle w:val="ListBullet"/>
      </w:pPr>
      <w:r>
        <w:t>26. csoport - BMW S1000R - 15:15 - 15:30</w:t>
      </w:r>
    </w:p>
    <w:p>
      <w:pPr>
        <w:pStyle w:val="ListBullet"/>
      </w:pPr>
      <w:r>
        <w:t>28. csoport - BMW S1000R - 15:45 - 16:00</w:t>
      </w:r>
    </w:p>
    <w:p>
      <w:pPr>
        <w:pStyle w:val="ListBullet"/>
      </w:pPr>
      <w:r>
        <w:t>30. csoport - BMW S1000R - 16:15 - 16:30</w:t>
      </w:r>
    </w:p>
    <w:p>
      <w:pPr>
        <w:pStyle w:val="ListBullet"/>
      </w:pPr>
      <w:r>
        <w:t>32. csoport - BMW S1000R - 16:45 - 17:00</w:t>
      </w:r>
    </w:p>
    <w:p>
      <w:pPr>
        <w:pStyle w:val="ListBullet"/>
      </w:pPr>
      <w:r>
        <w:t>34. csoport - BMW S1000R - 17:15 - 17:30</w:t>
      </w:r>
    </w:p>
    <w:p>
      <w:pPr>
        <w:pStyle w:val="ListBullet"/>
      </w:pPr>
      <w:r>
        <w:t>36. csoport - BMW S1000R - 17:45 - 18:00</w:t>
      </w:r>
    </w:p>
    <w:p/>
    <w:p>
      <w:r>
        <w:rPr>
          <w:b/>
          <w:sz w:val="22"/>
        </w:rPr>
        <w:t>BMW S1000XR</w:t>
      </w:r>
    </w:p>
    <w:p>
      <w:pPr>
        <w:pStyle w:val="ListBullet"/>
      </w:pPr>
      <w:r>
        <w:t>1. csoport - BMW S1000XR - 09:00 - 09:15</w:t>
      </w:r>
    </w:p>
    <w:p>
      <w:pPr>
        <w:pStyle w:val="ListBullet"/>
      </w:pPr>
      <w:r>
        <w:t>3. csoport - BMW S1000XR - 09:30 - 09:45</w:t>
      </w:r>
    </w:p>
    <w:p>
      <w:pPr>
        <w:pStyle w:val="ListBullet"/>
      </w:pPr>
      <w:r>
        <w:t>5. csoport - BMW S1000XR - 10:00 - 10:15</w:t>
      </w:r>
    </w:p>
    <w:p>
      <w:pPr>
        <w:pStyle w:val="ListBullet"/>
      </w:pPr>
      <w:r>
        <w:t>7. csoport - BMW S1000XR - 10:30 - 10:45</w:t>
      </w:r>
    </w:p>
    <w:p>
      <w:pPr>
        <w:pStyle w:val="ListBullet"/>
      </w:pPr>
      <w:r>
        <w:t>9. csoport - BMW S1000XR - 11:00 - 11:15</w:t>
      </w:r>
    </w:p>
    <w:p>
      <w:pPr>
        <w:pStyle w:val="ListBullet"/>
      </w:pPr>
      <w:r>
        <w:t>11. csoport - BMW S1000XR - 11:30 - 11:45</w:t>
      </w:r>
    </w:p>
    <w:p>
      <w:pPr>
        <w:pStyle w:val="ListBullet"/>
      </w:pPr>
      <w:r>
        <w:t>13. csoport - BMW S1000XR - 12:00 - 12:15</w:t>
      </w:r>
    </w:p>
    <w:p>
      <w:pPr>
        <w:pStyle w:val="ListBullet"/>
      </w:pPr>
      <w:r>
        <w:t>15. csoport - BMW S1000XR - 12:30 - 12:45</w:t>
      </w:r>
    </w:p>
    <w:p>
      <w:pPr>
        <w:pStyle w:val="ListBullet"/>
      </w:pPr>
      <w:r>
        <w:t>17. csoport - BMW S1000XR - 13:00 - 13:15</w:t>
      </w:r>
    </w:p>
    <w:p>
      <w:pPr>
        <w:pStyle w:val="ListBullet"/>
      </w:pPr>
      <w:r>
        <w:t>19. csoport - BMW S1000XR - 13:30 - 13:45</w:t>
      </w:r>
    </w:p>
    <w:p>
      <w:pPr>
        <w:pStyle w:val="ListBullet"/>
      </w:pPr>
      <w:r>
        <w:t>21. csoport - BMW S1000XR - 14:00 - 14:15</w:t>
      </w:r>
    </w:p>
    <w:p>
      <w:pPr>
        <w:pStyle w:val="ListBullet"/>
      </w:pPr>
      <w:r>
        <w:t>23. csoport - BMW S1000XR - 14:30 - 14:45</w:t>
      </w:r>
    </w:p>
    <w:p>
      <w:pPr>
        <w:pStyle w:val="ListBullet"/>
      </w:pPr>
      <w:r>
        <w:t>25. csoport - BMW S1000XR - 15:00 - 15:15</w:t>
      </w:r>
    </w:p>
    <w:p>
      <w:pPr>
        <w:pStyle w:val="ListBullet"/>
      </w:pPr>
      <w:r>
        <w:t>27. csoport - BMW S1000XR - 15:30 - 15:45</w:t>
      </w:r>
    </w:p>
    <w:p>
      <w:pPr>
        <w:pStyle w:val="ListBullet"/>
      </w:pPr>
      <w:r>
        <w:t>29. csoport - BMW S1000XR - 16:00 - 16:15</w:t>
      </w:r>
    </w:p>
    <w:p>
      <w:pPr>
        <w:pStyle w:val="ListBullet"/>
      </w:pPr>
      <w:r>
        <w:t>31. csoport - BMW S1000XR - 16:30 - 16:45</w:t>
      </w:r>
    </w:p>
    <w:p>
      <w:pPr>
        <w:pStyle w:val="ListBullet"/>
      </w:pPr>
      <w:r>
        <w:t>33. csoport - BMW S1000XR - 17:00 - 17:15</w:t>
      </w:r>
    </w:p>
    <w:p>
      <w:pPr>
        <w:pStyle w:val="ListBullet"/>
      </w:pPr>
      <w:r>
        <w:t>35. csoport - BMW S1000XR - 17:30 - 17:45</w:t>
      </w:r>
    </w:p>
    <w:p/>
    <w:p>
      <w:r>
        <w:rPr>
          <w:b/>
          <w:sz w:val="22"/>
        </w:rPr>
        <w:t>Benelli BKX300</w:t>
      </w:r>
    </w:p>
    <w:p>
      <w:pPr>
        <w:pStyle w:val="ListBullet"/>
      </w:pPr>
      <w:r>
        <w:t>6. csoport - Benelli BKX300 - 10:15 - 10:30</w:t>
      </w:r>
    </w:p>
    <w:p>
      <w:pPr>
        <w:pStyle w:val="ListBullet"/>
      </w:pPr>
      <w:r>
        <w:t>10. csoport - Benelli BKX300 - 11:15 - 11:30</w:t>
      </w:r>
    </w:p>
    <w:p>
      <w:pPr>
        <w:pStyle w:val="ListBullet"/>
      </w:pPr>
      <w:r>
        <w:t>18. csoport - Benelli BKX300 - 13:15 - 13:30</w:t>
      </w:r>
    </w:p>
    <w:p>
      <w:pPr>
        <w:pStyle w:val="ListBullet"/>
      </w:pPr>
      <w:r>
        <w:t>22. csoport - Benelli BKX300 - 14:15 - 14:30</w:t>
      </w:r>
    </w:p>
    <w:p>
      <w:pPr>
        <w:pStyle w:val="ListBullet"/>
      </w:pPr>
      <w:r>
        <w:t>30. csoport - Benelli BKX300 - 16:15 - 16:30</w:t>
      </w:r>
    </w:p>
    <w:p>
      <w:pPr>
        <w:pStyle w:val="ListBullet"/>
      </w:pPr>
      <w:r>
        <w:t>34. csoport - Benelli BKX300 - 17:15 - 17:30</w:t>
      </w:r>
    </w:p>
    <w:p/>
    <w:p>
      <w:r>
        <w:rPr>
          <w:b/>
          <w:sz w:val="22"/>
        </w:rPr>
        <w:t>Benelli Leoncino 400</w:t>
      </w:r>
    </w:p>
    <w:p>
      <w:pPr>
        <w:pStyle w:val="ListBullet"/>
      </w:pPr>
      <w:r>
        <w:t>7. csoport - Benelli Leoncino 400 - 10:30 - 10:45</w:t>
      </w:r>
    </w:p>
    <w:p>
      <w:pPr>
        <w:pStyle w:val="ListBullet"/>
      </w:pPr>
      <w:r>
        <w:t>11. csoport - Benelli Leoncino 400 - 11:30 - 11:45</w:t>
      </w:r>
    </w:p>
    <w:p>
      <w:pPr>
        <w:pStyle w:val="ListBullet"/>
      </w:pPr>
      <w:r>
        <w:t>15. csoport - Benelli Leoncino 400 - 12:30 - 12:45</w:t>
      </w:r>
    </w:p>
    <w:p>
      <w:pPr>
        <w:pStyle w:val="ListBullet"/>
      </w:pPr>
      <w:r>
        <w:t>23. csoport - Benelli Leoncino 400 - 14:30 - 14:45</w:t>
      </w:r>
    </w:p>
    <w:p>
      <w:pPr>
        <w:pStyle w:val="ListBullet"/>
      </w:pPr>
      <w:r>
        <w:t>27. csoport - Benelli Leoncino 400 - 15:30 - 15:45</w:t>
      </w:r>
    </w:p>
    <w:p>
      <w:pPr>
        <w:pStyle w:val="ListBullet"/>
      </w:pPr>
      <w:r>
        <w:t>35. csoport - Benelli Leoncino 400 - 17:30 - 17:45</w:t>
      </w:r>
    </w:p>
    <w:p/>
    <w:p>
      <w:r>
        <w:rPr>
          <w:b/>
          <w:sz w:val="22"/>
        </w:rPr>
        <w:t>Benelli Leoncino 800</w:t>
      </w:r>
    </w:p>
    <w:p>
      <w:pPr>
        <w:pStyle w:val="ListBullet"/>
      </w:pPr>
      <w:r>
        <w:t>1. csoport - Benelli Leoncino 800 - 09:00 - 09:15</w:t>
      </w:r>
    </w:p>
    <w:p>
      <w:pPr>
        <w:pStyle w:val="ListBullet"/>
      </w:pPr>
      <w:r>
        <w:t>5. csoport - Benelli Leoncino 800 - 10:00 - 10:15</w:t>
      </w:r>
    </w:p>
    <w:p>
      <w:pPr>
        <w:pStyle w:val="ListBullet"/>
      </w:pPr>
      <w:r>
        <w:t>13. csoport - Benelli Leoncino 800 - 12:00 - 12:15</w:t>
      </w:r>
    </w:p>
    <w:p>
      <w:pPr>
        <w:pStyle w:val="ListBullet"/>
      </w:pPr>
      <w:r>
        <w:t>17. csoport - Benelli Leoncino 800 - 13:00 - 13:15</w:t>
      </w:r>
    </w:p>
    <w:p>
      <w:pPr>
        <w:pStyle w:val="ListBullet"/>
      </w:pPr>
      <w:r>
        <w:t>25. csoport - Benelli Leoncino 800 - 15:00 - 15:15</w:t>
      </w:r>
    </w:p>
    <w:p>
      <w:pPr>
        <w:pStyle w:val="ListBullet"/>
      </w:pPr>
      <w:r>
        <w:t>29. csoport - Benelli Leoncino 800 - 16:00 - 16:15</w:t>
      </w:r>
    </w:p>
    <w:p/>
    <w:p>
      <w:r>
        <w:rPr>
          <w:b/>
          <w:sz w:val="22"/>
        </w:rPr>
        <w:t>Benelli TRK 502X</w:t>
      </w:r>
    </w:p>
    <w:p>
      <w:pPr>
        <w:pStyle w:val="ListBullet"/>
      </w:pPr>
      <w:r>
        <w:t>1. csoport - Benelli TRK 502X - 09:00 - 09:15</w:t>
      </w:r>
    </w:p>
    <w:p>
      <w:pPr>
        <w:pStyle w:val="ListBullet"/>
      </w:pPr>
      <w:r>
        <w:t>5. csoport - Benelli TRK 502X - 10:00 - 10:15</w:t>
      </w:r>
    </w:p>
    <w:p>
      <w:pPr>
        <w:pStyle w:val="ListBullet"/>
      </w:pPr>
      <w:r>
        <w:t>9. csoport - Benelli TRK 502X - 11:00 - 11:15</w:t>
      </w:r>
    </w:p>
    <w:p>
      <w:pPr>
        <w:pStyle w:val="ListBullet"/>
      </w:pPr>
      <w:r>
        <w:t>11. csoport - Benelli TRK 502X - 11:30 - 11:45</w:t>
      </w:r>
    </w:p>
    <w:p>
      <w:pPr>
        <w:pStyle w:val="ListBullet"/>
      </w:pPr>
      <w:r>
        <w:t>13. csoport - Benelli TRK 502X - 12:00 - 12:15</w:t>
      </w:r>
    </w:p>
    <w:p>
      <w:pPr>
        <w:pStyle w:val="ListBullet"/>
      </w:pPr>
      <w:r>
        <w:t>15. csoport - Benelli TRK 502X - 12:30 - 12:45</w:t>
      </w:r>
    </w:p>
    <w:p>
      <w:pPr>
        <w:pStyle w:val="ListBullet"/>
      </w:pPr>
      <w:r>
        <w:t>17. csoport - Benelli TRK 502X - 13:00 - 13:15</w:t>
      </w:r>
    </w:p>
    <w:p>
      <w:pPr>
        <w:pStyle w:val="ListBullet"/>
      </w:pPr>
      <w:r>
        <w:t>19. csoport - Benelli TRK 502X - 13:30 - 13:45</w:t>
      </w:r>
    </w:p>
    <w:p>
      <w:pPr>
        <w:pStyle w:val="ListBullet"/>
      </w:pPr>
      <w:r>
        <w:t>21. csoport - Benelli TRK 502X - 14:00 - 14:15</w:t>
      </w:r>
    </w:p>
    <w:p>
      <w:pPr>
        <w:pStyle w:val="ListBullet"/>
      </w:pPr>
      <w:r>
        <w:t>23. csoport - Benelli TRK 502X - 14:30 - 14:45</w:t>
      </w:r>
    </w:p>
    <w:p>
      <w:pPr>
        <w:pStyle w:val="ListBullet"/>
      </w:pPr>
      <w:r>
        <w:t>25. csoport - Benelli TRK 502X - 15:00 - 15:15</w:t>
      </w:r>
    </w:p>
    <w:p>
      <w:pPr>
        <w:pStyle w:val="ListBullet"/>
      </w:pPr>
      <w:r>
        <w:t>27. csoport - Benelli TRK 502X - 15:30 - 15:45</w:t>
      </w:r>
    </w:p>
    <w:p>
      <w:pPr>
        <w:pStyle w:val="ListBullet"/>
      </w:pPr>
      <w:r>
        <w:t>29. csoport - Benelli TRK 502X - 16:00 - 16:15</w:t>
      </w:r>
    </w:p>
    <w:p>
      <w:pPr>
        <w:pStyle w:val="ListBullet"/>
      </w:pPr>
      <w:r>
        <w:t>33. csoport - Benelli TRK 502X - 17:00 - 17:15</w:t>
      </w:r>
    </w:p>
    <w:p>
      <w:pPr>
        <w:pStyle w:val="ListBullet"/>
      </w:pPr>
      <w:r>
        <w:t>35. csoport - Benelli TRK 502X - 17:30 - 17:45</w:t>
      </w:r>
    </w:p>
    <w:p/>
    <w:p>
      <w:r>
        <w:rPr>
          <w:b/>
          <w:sz w:val="22"/>
        </w:rPr>
        <w:t>Benelli TRK 702</w:t>
      </w:r>
    </w:p>
    <w:p>
      <w:pPr>
        <w:pStyle w:val="ListBullet"/>
      </w:pPr>
      <w:r>
        <w:t>2. csoport - Benelli TRK 702 - 09:15 - 09:30</w:t>
      </w:r>
    </w:p>
    <w:p>
      <w:pPr>
        <w:pStyle w:val="ListBullet"/>
      </w:pPr>
      <w:r>
        <w:t>4. csoport - Benelli TRK 702 - 09:45 - 10:00</w:t>
      </w:r>
    </w:p>
    <w:p>
      <w:pPr>
        <w:pStyle w:val="ListBullet"/>
      </w:pPr>
      <w:r>
        <w:t>6. csoport - Benelli TRK 702 - 10:15 - 10:30</w:t>
      </w:r>
    </w:p>
    <w:p>
      <w:pPr>
        <w:pStyle w:val="ListBullet"/>
      </w:pPr>
      <w:r>
        <w:t>8. csoport - Benelli TRK 702 - 10:45 - 11:00</w:t>
      </w:r>
    </w:p>
    <w:p>
      <w:pPr>
        <w:pStyle w:val="ListBullet"/>
      </w:pPr>
      <w:r>
        <w:t>10. csoport - Benelli TRK 702 - 11:15 - 11:30</w:t>
      </w:r>
    </w:p>
    <w:p>
      <w:pPr>
        <w:pStyle w:val="ListBullet"/>
      </w:pPr>
      <w:r>
        <w:t>12. csoport - Benelli TRK 702 - 11:45 - 12:00</w:t>
      </w:r>
    </w:p>
    <w:p>
      <w:pPr>
        <w:pStyle w:val="ListBullet"/>
      </w:pPr>
      <w:r>
        <w:t>14. csoport - Benelli TRK 702 - 12:15 - 12:30</w:t>
      </w:r>
    </w:p>
    <w:p>
      <w:pPr>
        <w:pStyle w:val="ListBullet"/>
      </w:pPr>
      <w:r>
        <w:t>16. csoport - Benelli TRK 702 - 12:45 - 13:00</w:t>
      </w:r>
    </w:p>
    <w:p>
      <w:pPr>
        <w:pStyle w:val="ListBullet"/>
      </w:pPr>
      <w:r>
        <w:t>18. csoport - Benelli TRK 702 - 13:15 - 13:30</w:t>
      </w:r>
    </w:p>
    <w:p>
      <w:pPr>
        <w:pStyle w:val="ListBullet"/>
      </w:pPr>
      <w:r>
        <w:t>20. csoport - Benelli TRK 702 - 13:45 - 14:00</w:t>
      </w:r>
    </w:p>
    <w:p>
      <w:pPr>
        <w:pStyle w:val="ListBullet"/>
      </w:pPr>
      <w:r>
        <w:t>22. csoport - Benelli TRK 702 - 14:15 - 14:30</w:t>
      </w:r>
    </w:p>
    <w:p>
      <w:pPr>
        <w:pStyle w:val="ListBullet"/>
      </w:pPr>
      <w:r>
        <w:t>24. csoport - Benelli TRK 702 - 14:45 - 15:00</w:t>
      </w:r>
    </w:p>
    <w:p>
      <w:pPr>
        <w:pStyle w:val="ListBullet"/>
      </w:pPr>
      <w:r>
        <w:t>26. csoport - Benelli TRK 702 - 15:15 - 15:30</w:t>
      </w:r>
    </w:p>
    <w:p>
      <w:pPr>
        <w:pStyle w:val="ListBullet"/>
      </w:pPr>
      <w:r>
        <w:t>28. csoport - Benelli TRK 702 - 15:45 - 16:00</w:t>
      </w:r>
    </w:p>
    <w:p>
      <w:pPr>
        <w:pStyle w:val="ListBullet"/>
      </w:pPr>
      <w:r>
        <w:t>30. csoport - Benelli TRK 702 - 16:15 - 16:30</w:t>
      </w:r>
    </w:p>
    <w:p>
      <w:pPr>
        <w:pStyle w:val="ListBullet"/>
      </w:pPr>
      <w:r>
        <w:t>32. csoport - Benelli TRK 702 - 16:45 - 17:00</w:t>
      </w:r>
    </w:p>
    <w:p>
      <w:pPr>
        <w:pStyle w:val="ListBullet"/>
      </w:pPr>
      <w:r>
        <w:t>34. csoport - Benelli TRK 702 - 17:15 - 17:30</w:t>
      </w:r>
    </w:p>
    <w:p>
      <w:pPr>
        <w:pStyle w:val="ListBullet"/>
      </w:pPr>
      <w:r>
        <w:t>36. csoport - Benelli TRK 702 - 17:45 - 18:00</w:t>
      </w:r>
    </w:p>
    <w:p/>
    <w:p>
      <w:r>
        <w:rPr>
          <w:b/>
          <w:sz w:val="22"/>
        </w:rPr>
        <w:t>HONDA CB 1000 Hornet</w:t>
      </w:r>
    </w:p>
    <w:p>
      <w:pPr>
        <w:pStyle w:val="ListBullet"/>
      </w:pPr>
      <w:r>
        <w:t>1. csoport - HONDA CB 1000 Hornet - 09:00 - 09:15</w:t>
      </w:r>
    </w:p>
    <w:p>
      <w:pPr>
        <w:pStyle w:val="ListBullet"/>
      </w:pPr>
      <w:r>
        <w:t>3. csoport - HONDA CB 1000 Hornet - 09:30 - 09:45</w:t>
      </w:r>
    </w:p>
    <w:p>
      <w:pPr>
        <w:pStyle w:val="ListBullet"/>
      </w:pPr>
      <w:r>
        <w:t>5. csoport - HONDA CB 1000 Hornet - 10:00 - 10:15</w:t>
      </w:r>
    </w:p>
    <w:p>
      <w:pPr>
        <w:pStyle w:val="ListBullet"/>
      </w:pPr>
      <w:r>
        <w:t>7. csoport - HONDA CB 1000 Hornet - 10:30 - 10:45</w:t>
      </w:r>
    </w:p>
    <w:p>
      <w:pPr>
        <w:pStyle w:val="ListBullet"/>
      </w:pPr>
      <w:r>
        <w:t>9. csoport - HONDA CB 1000 Hornet - 11:00 - 11:15</w:t>
      </w:r>
    </w:p>
    <w:p>
      <w:pPr>
        <w:pStyle w:val="ListBullet"/>
      </w:pPr>
      <w:r>
        <w:t>11. csoport - HONDA CB 1000 Hornet - 11:30 - 11:45</w:t>
      </w:r>
    </w:p>
    <w:p>
      <w:pPr>
        <w:pStyle w:val="ListBullet"/>
      </w:pPr>
      <w:r>
        <w:t>13. csoport - HONDA CB 1000 Hornet - 12:00 - 12:15</w:t>
      </w:r>
    </w:p>
    <w:p>
      <w:pPr>
        <w:pStyle w:val="ListBullet"/>
      </w:pPr>
      <w:r>
        <w:t>15. csoport - HONDA CB 1000 Hornet - 12:30 - 12:45</w:t>
      </w:r>
    </w:p>
    <w:p>
      <w:pPr>
        <w:pStyle w:val="ListBullet"/>
      </w:pPr>
      <w:r>
        <w:t>17. csoport - HONDA CB 1000 Hornet - 13:00 - 13:15</w:t>
      </w:r>
    </w:p>
    <w:p>
      <w:pPr>
        <w:pStyle w:val="ListBullet"/>
      </w:pPr>
      <w:r>
        <w:t>19. csoport - HONDA CB 1000 Hornet - 13:30 - 13:45</w:t>
      </w:r>
    </w:p>
    <w:p>
      <w:pPr>
        <w:pStyle w:val="ListBullet"/>
      </w:pPr>
      <w:r>
        <w:t>21. csoport - HONDA CB 1000 Hornet - 14:00 - 14:15</w:t>
      </w:r>
    </w:p>
    <w:p>
      <w:pPr>
        <w:pStyle w:val="ListBullet"/>
      </w:pPr>
      <w:r>
        <w:t>23. csoport - HONDA CB 1000 Hornet - 14:30 - 14:45</w:t>
      </w:r>
    </w:p>
    <w:p>
      <w:pPr>
        <w:pStyle w:val="ListBullet"/>
      </w:pPr>
      <w:r>
        <w:t>25. csoport - HONDA CB 1000 Hornet - 15:00 - 15:15</w:t>
      </w:r>
    </w:p>
    <w:p>
      <w:pPr>
        <w:pStyle w:val="ListBullet"/>
      </w:pPr>
      <w:r>
        <w:t>27. csoport - HONDA CB 1000 Hornet - 15:30 - 15:45</w:t>
      </w:r>
    </w:p>
    <w:p>
      <w:pPr>
        <w:pStyle w:val="ListBullet"/>
      </w:pPr>
      <w:r>
        <w:t>29. csoport - HONDA CB 1000 Hornet - 16:00 - 16:15</w:t>
      </w:r>
    </w:p>
    <w:p>
      <w:pPr>
        <w:pStyle w:val="ListBullet"/>
      </w:pPr>
      <w:r>
        <w:t>31. csoport - HONDA CB 1000 Hornet - 16:30 - 16:45</w:t>
      </w:r>
    </w:p>
    <w:p>
      <w:pPr>
        <w:pStyle w:val="ListBullet"/>
      </w:pPr>
      <w:r>
        <w:t>33. csoport - HONDA CB 1000 Hornet - 17:00 - 17:15</w:t>
      </w:r>
    </w:p>
    <w:p>
      <w:pPr>
        <w:pStyle w:val="ListBullet"/>
      </w:pPr>
      <w:r>
        <w:t>35. csoport - HONDA CB 1000 Hornet - 17:30 - 17:45</w:t>
      </w:r>
    </w:p>
    <w:p/>
    <w:p>
      <w:r>
        <w:rPr>
          <w:b/>
          <w:sz w:val="22"/>
        </w:rPr>
        <w:t>HONDA CB 125R</w:t>
      </w:r>
    </w:p>
    <w:p>
      <w:pPr>
        <w:pStyle w:val="ListBullet"/>
      </w:pPr>
      <w:r>
        <w:t>2. csoport - HONDA CB 125R - 09:15 - 09:30</w:t>
      </w:r>
    </w:p>
    <w:p>
      <w:pPr>
        <w:pStyle w:val="ListBullet"/>
      </w:pPr>
      <w:r>
        <w:t>7. csoport - HONDA CB 125R - 10:30 - 10:45</w:t>
      </w:r>
    </w:p>
    <w:p>
      <w:pPr>
        <w:pStyle w:val="ListBullet"/>
      </w:pPr>
      <w:r>
        <w:t>11. csoport - HONDA CB 125R - 11:30 - 11:45</w:t>
      </w:r>
    </w:p>
    <w:p>
      <w:pPr>
        <w:pStyle w:val="ListBullet"/>
      </w:pPr>
      <w:r>
        <w:t>19. csoport - HONDA CB 125R - 13:30 - 13:45</w:t>
      </w:r>
    </w:p>
    <w:p>
      <w:pPr>
        <w:pStyle w:val="ListBullet"/>
      </w:pPr>
      <w:r>
        <w:t>23. csoport - HONDA CB 125R - 14:30 - 14:45</w:t>
      </w:r>
    </w:p>
    <w:p>
      <w:pPr>
        <w:pStyle w:val="ListBullet"/>
      </w:pPr>
      <w:r>
        <w:t>31. csoport - HONDA CB 125R - 16:30 - 16:45</w:t>
      </w:r>
    </w:p>
    <w:p/>
    <w:p>
      <w:r>
        <w:rPr>
          <w:b/>
          <w:sz w:val="22"/>
        </w:rPr>
        <w:t>HONDA CB 500 Hornet</w:t>
      </w:r>
    </w:p>
    <w:p>
      <w:pPr>
        <w:pStyle w:val="ListBullet"/>
      </w:pPr>
      <w:r>
        <w:t>1. csoport - HONDA CB 500 Hornet - 09:00 - 09:15</w:t>
      </w:r>
    </w:p>
    <w:p>
      <w:pPr>
        <w:pStyle w:val="ListBullet"/>
      </w:pPr>
      <w:r>
        <w:t>7. csoport - HONDA CB 500 Hornet - 10:30 - 10:45</w:t>
      </w:r>
    </w:p>
    <w:p>
      <w:pPr>
        <w:pStyle w:val="ListBullet"/>
      </w:pPr>
      <w:r>
        <w:t>10. csoport - HONDA CB 500 Hornet - 11:15 - 11:30</w:t>
      </w:r>
    </w:p>
    <w:p>
      <w:pPr>
        <w:pStyle w:val="ListBullet"/>
      </w:pPr>
      <w:r>
        <w:t>16. csoport - HONDA CB 500 Hornet - 12:45 - 13:00</w:t>
      </w:r>
    </w:p>
    <w:p>
      <w:pPr>
        <w:pStyle w:val="ListBullet"/>
      </w:pPr>
      <w:r>
        <w:t>22. csoport - HONDA CB 500 Hornet - 14:15 - 14:30</w:t>
      </w:r>
    </w:p>
    <w:p>
      <w:pPr>
        <w:pStyle w:val="ListBullet"/>
      </w:pPr>
      <w:r>
        <w:t>25. csoport - HONDA CB 500 Hornet - 15:00 - 15:15</w:t>
      </w:r>
    </w:p>
    <w:p>
      <w:pPr>
        <w:pStyle w:val="ListBullet"/>
      </w:pPr>
      <w:r>
        <w:t>28. csoport - HONDA CB 500 Hornet - 15:45 - 16:00</w:t>
      </w:r>
    </w:p>
    <w:p>
      <w:pPr>
        <w:pStyle w:val="ListBullet"/>
      </w:pPr>
      <w:r>
        <w:t>34. csoport - HONDA CB 500 Hornet - 17:15 - 17:30</w:t>
      </w:r>
    </w:p>
    <w:p/>
    <w:p>
      <w:r>
        <w:rPr>
          <w:b/>
          <w:sz w:val="22"/>
        </w:rPr>
        <w:t>HONDA CB 650R - E-clutch</w:t>
      </w:r>
    </w:p>
    <w:p>
      <w:pPr>
        <w:pStyle w:val="ListBullet"/>
      </w:pPr>
      <w:r>
        <w:t>2. csoport - HONDA CB 650R - E-clutch - 09:15 - 09:30</w:t>
      </w:r>
    </w:p>
    <w:p>
      <w:pPr>
        <w:pStyle w:val="ListBullet"/>
      </w:pPr>
      <w:r>
        <w:t>5. csoport - HONDA CB 650R - E-clutch - 10:00 - 10:15</w:t>
      </w:r>
    </w:p>
    <w:p>
      <w:pPr>
        <w:pStyle w:val="ListBullet"/>
      </w:pPr>
      <w:r>
        <w:t>8. csoport - HONDA CB 650R - E-clutch - 10:45 - 11:00</w:t>
      </w:r>
    </w:p>
    <w:p>
      <w:pPr>
        <w:pStyle w:val="ListBullet"/>
      </w:pPr>
      <w:r>
        <w:t>14. csoport - HONDA CB 650R - E-clutch - 12:15 - 12:30</w:t>
      </w:r>
    </w:p>
    <w:p>
      <w:pPr>
        <w:pStyle w:val="ListBullet"/>
      </w:pPr>
      <w:r>
        <w:t>17. csoport - HONDA CB 650R - E-clutch - 13:00 - 13:15</w:t>
      </w:r>
    </w:p>
    <w:p>
      <w:pPr>
        <w:pStyle w:val="ListBullet"/>
      </w:pPr>
      <w:r>
        <w:t>20. csoport - HONDA CB 650R - E-clutch - 13:45 - 14:00</w:t>
      </w:r>
    </w:p>
    <w:p>
      <w:pPr>
        <w:pStyle w:val="ListBullet"/>
      </w:pPr>
      <w:r>
        <w:t>23. csoport - HONDA CB 650R - E-clutch - 14:30 - 14:45</w:t>
      </w:r>
    </w:p>
    <w:p>
      <w:pPr>
        <w:pStyle w:val="ListBullet"/>
      </w:pPr>
      <w:r>
        <w:t>26. csoport - HONDA CB 650R - E-clutch - 15:15 - 15:30</w:t>
      </w:r>
    </w:p>
    <w:p>
      <w:pPr>
        <w:pStyle w:val="ListBullet"/>
      </w:pPr>
      <w:r>
        <w:t>29. csoport - HONDA CB 650R - E-clutch - 16:00 - 16:15</w:t>
      </w:r>
    </w:p>
    <w:p>
      <w:pPr>
        <w:pStyle w:val="ListBullet"/>
      </w:pPr>
      <w:r>
        <w:t>32. csoport - HONDA CB 650R - E-clutch - 16:45 - 17:00</w:t>
      </w:r>
    </w:p>
    <w:p/>
    <w:p>
      <w:r>
        <w:rPr>
          <w:b/>
          <w:sz w:val="22"/>
        </w:rPr>
        <w:t>HONDA CB 750 Hornet</w:t>
      </w:r>
    </w:p>
    <w:p>
      <w:pPr>
        <w:pStyle w:val="ListBullet"/>
      </w:pPr>
      <w:r>
        <w:t>2. csoport - HONDA CB 750 Hornet - 09:15 - 09:30</w:t>
      </w:r>
    </w:p>
    <w:p>
      <w:pPr>
        <w:pStyle w:val="ListBullet"/>
      </w:pPr>
      <w:r>
        <w:t>4. csoport - HONDA CB 750 Hornet - 09:45 - 10:00</w:t>
      </w:r>
    </w:p>
    <w:p>
      <w:pPr>
        <w:pStyle w:val="ListBullet"/>
      </w:pPr>
      <w:r>
        <w:t>6. csoport - HONDA CB 750 Hornet - 10:15 - 10:30</w:t>
      </w:r>
    </w:p>
    <w:p>
      <w:pPr>
        <w:pStyle w:val="ListBullet"/>
      </w:pPr>
      <w:r>
        <w:t>8. csoport - HONDA CB 750 Hornet - 10:45 - 11:00</w:t>
      </w:r>
    </w:p>
    <w:p>
      <w:pPr>
        <w:pStyle w:val="ListBullet"/>
      </w:pPr>
      <w:r>
        <w:t>10. csoport - HONDA CB 750 Hornet - 11:15 - 11:30</w:t>
      </w:r>
    </w:p>
    <w:p>
      <w:pPr>
        <w:pStyle w:val="ListBullet"/>
      </w:pPr>
      <w:r>
        <w:t>12. csoport - HONDA CB 750 Hornet - 11:45 - 12:00</w:t>
      </w:r>
    </w:p>
    <w:p>
      <w:pPr>
        <w:pStyle w:val="ListBullet"/>
      </w:pPr>
      <w:r>
        <w:t>14. csoport - HONDA CB 750 Hornet - 12:15 - 12:30</w:t>
      </w:r>
    </w:p>
    <w:p>
      <w:pPr>
        <w:pStyle w:val="ListBullet"/>
      </w:pPr>
      <w:r>
        <w:t>16. csoport - HONDA CB 750 Hornet - 12:45 - 13:00</w:t>
      </w:r>
    </w:p>
    <w:p>
      <w:pPr>
        <w:pStyle w:val="ListBullet"/>
      </w:pPr>
      <w:r>
        <w:t>18. csoport - HONDA CB 750 Hornet - 13:15 - 13:30</w:t>
      </w:r>
    </w:p>
    <w:p>
      <w:pPr>
        <w:pStyle w:val="ListBullet"/>
      </w:pPr>
      <w:r>
        <w:t>20. csoport - HONDA CB 750 Hornet - 13:45 - 14:00</w:t>
      </w:r>
    </w:p>
    <w:p>
      <w:pPr>
        <w:pStyle w:val="ListBullet"/>
      </w:pPr>
      <w:r>
        <w:t>22. csoport - HONDA CB 750 Hornet - 14:15 - 14:30</w:t>
      </w:r>
    </w:p>
    <w:p>
      <w:pPr>
        <w:pStyle w:val="ListBullet"/>
      </w:pPr>
      <w:r>
        <w:t>24. csoport - HONDA CB 750 Hornet - 14:45 - 15:00</w:t>
      </w:r>
    </w:p>
    <w:p>
      <w:pPr>
        <w:pStyle w:val="ListBullet"/>
      </w:pPr>
      <w:r>
        <w:t>26. csoport - HONDA CB 750 Hornet - 15:15 - 15:30</w:t>
      </w:r>
    </w:p>
    <w:p>
      <w:pPr>
        <w:pStyle w:val="ListBullet"/>
      </w:pPr>
      <w:r>
        <w:t>28. csoport - HONDA CB 750 Hornet - 15:45 - 16:00</w:t>
      </w:r>
    </w:p>
    <w:p>
      <w:pPr>
        <w:pStyle w:val="ListBullet"/>
      </w:pPr>
      <w:r>
        <w:t>30. csoport - HONDA CB 750 Hornet - 16:15 - 16:30</w:t>
      </w:r>
    </w:p>
    <w:p>
      <w:pPr>
        <w:pStyle w:val="ListBullet"/>
      </w:pPr>
      <w:r>
        <w:t>32. csoport - HONDA CB 750 Hornet - 16:45 - 17:00</w:t>
      </w:r>
    </w:p>
    <w:p>
      <w:pPr>
        <w:pStyle w:val="ListBullet"/>
      </w:pPr>
      <w:r>
        <w:t>34. csoport - HONDA CB 750 Hornet - 17:15 - 17:30</w:t>
      </w:r>
    </w:p>
    <w:p>
      <w:pPr>
        <w:pStyle w:val="ListBullet"/>
      </w:pPr>
      <w:r>
        <w:t>36. csoport - HONDA CB 750 Hornet - 17:45 - 18:00</w:t>
      </w:r>
    </w:p>
    <w:p/>
    <w:p>
      <w:r>
        <w:rPr>
          <w:b/>
          <w:sz w:val="22"/>
        </w:rPr>
        <w:t>HONDA CBR 500RR</w:t>
      </w:r>
    </w:p>
    <w:p>
      <w:pPr>
        <w:pStyle w:val="ListBullet"/>
      </w:pPr>
      <w:r>
        <w:t>3. csoport - HONDA CBR 500RR - 09:30 - 09:45</w:t>
      </w:r>
    </w:p>
    <w:p>
      <w:pPr>
        <w:pStyle w:val="ListBullet"/>
      </w:pPr>
      <w:r>
        <w:t>9. csoport - HONDA CBR 500RR - 11:00 - 11:15</w:t>
      </w:r>
    </w:p>
    <w:p>
      <w:pPr>
        <w:pStyle w:val="ListBullet"/>
      </w:pPr>
      <w:r>
        <w:t>12. csoport - HONDA CBR 500RR - 11:45 - 12:00</w:t>
      </w:r>
    </w:p>
    <w:p>
      <w:pPr>
        <w:pStyle w:val="ListBullet"/>
      </w:pPr>
      <w:r>
        <w:t>18. csoport - HONDA CBR 500RR - 13:15 - 13:30</w:t>
      </w:r>
    </w:p>
    <w:p>
      <w:pPr>
        <w:pStyle w:val="ListBullet"/>
      </w:pPr>
      <w:r>
        <w:t>21. csoport - HONDA CBR 500RR - 14:00 - 14:15</w:t>
      </w:r>
    </w:p>
    <w:p>
      <w:pPr>
        <w:pStyle w:val="ListBullet"/>
      </w:pPr>
      <w:r>
        <w:t>24. csoport - HONDA CBR 500RR - 14:45 - 15:00</w:t>
      </w:r>
    </w:p>
    <w:p>
      <w:pPr>
        <w:pStyle w:val="ListBullet"/>
      </w:pPr>
      <w:r>
        <w:t>27. csoport - HONDA CBR 500RR - 15:30 - 15:45</w:t>
      </w:r>
    </w:p>
    <w:p>
      <w:pPr>
        <w:pStyle w:val="ListBullet"/>
      </w:pPr>
      <w:r>
        <w:t>30. csoport - HONDA CBR 500RR - 16:15 - 16:30</w:t>
      </w:r>
    </w:p>
    <w:p>
      <w:pPr>
        <w:pStyle w:val="ListBullet"/>
      </w:pPr>
      <w:r>
        <w:t>33. csoport - HONDA CBR 500RR - 17:00 - 17:15</w:t>
      </w:r>
    </w:p>
    <w:p>
      <w:pPr>
        <w:pStyle w:val="ListBullet"/>
      </w:pPr>
      <w:r>
        <w:t>36. csoport - HONDA CBR 500RR - 17:45 - 18:00</w:t>
      </w:r>
    </w:p>
    <w:p/>
    <w:p>
      <w:r>
        <w:rPr>
          <w:b/>
          <w:sz w:val="22"/>
        </w:rPr>
        <w:t>HONDA CBR 650R</w:t>
      </w:r>
    </w:p>
    <w:p>
      <w:pPr>
        <w:pStyle w:val="ListBullet"/>
      </w:pPr>
      <w:r>
        <w:t>2. csoport - HONDA CBR 650R - 09:15 - 09:30</w:t>
      </w:r>
    </w:p>
    <w:p>
      <w:pPr>
        <w:pStyle w:val="ListBullet"/>
      </w:pPr>
      <w:r>
        <w:t>4. csoport - HONDA CBR 650R - 09:45 - 10:00</w:t>
      </w:r>
    </w:p>
    <w:p>
      <w:pPr>
        <w:pStyle w:val="ListBullet"/>
      </w:pPr>
      <w:r>
        <w:t>6. csoport - HONDA CBR 650R - 10:15 - 10:30</w:t>
      </w:r>
    </w:p>
    <w:p>
      <w:pPr>
        <w:pStyle w:val="ListBullet"/>
      </w:pPr>
      <w:r>
        <w:t>8. csoport - HONDA CBR 650R - 10:45 - 11:00</w:t>
      </w:r>
    </w:p>
    <w:p>
      <w:pPr>
        <w:pStyle w:val="ListBullet"/>
      </w:pPr>
      <w:r>
        <w:t>10. csoport - HONDA CBR 650R - 11:15 - 11:30</w:t>
      </w:r>
    </w:p>
    <w:p>
      <w:pPr>
        <w:pStyle w:val="ListBullet"/>
      </w:pPr>
      <w:r>
        <w:t>12. csoport - HONDA CBR 650R - 11:45 - 12:00</w:t>
      </w:r>
    </w:p>
    <w:p>
      <w:pPr>
        <w:pStyle w:val="ListBullet"/>
      </w:pPr>
      <w:r>
        <w:t>14. csoport - HONDA CBR 650R - 12:15 - 12:30</w:t>
      </w:r>
    </w:p>
    <w:p>
      <w:pPr>
        <w:pStyle w:val="ListBullet"/>
      </w:pPr>
      <w:r>
        <w:t>16. csoport - HONDA CBR 650R - 12:45 - 13:00</w:t>
      </w:r>
    </w:p>
    <w:p>
      <w:pPr>
        <w:pStyle w:val="ListBullet"/>
      </w:pPr>
      <w:r>
        <w:t>18. csoport - HONDA CBR 650R - 13:15 - 13:30</w:t>
      </w:r>
    </w:p>
    <w:p>
      <w:pPr>
        <w:pStyle w:val="ListBullet"/>
      </w:pPr>
      <w:r>
        <w:t>20. csoport - HONDA CBR 650R - 13:45 - 14:00</w:t>
      </w:r>
    </w:p>
    <w:p>
      <w:pPr>
        <w:pStyle w:val="ListBullet"/>
      </w:pPr>
      <w:r>
        <w:t>22. csoport - HONDA CBR 650R - 14:15 - 14:30</w:t>
      </w:r>
    </w:p>
    <w:p>
      <w:pPr>
        <w:pStyle w:val="ListBullet"/>
      </w:pPr>
      <w:r>
        <w:t>24. csoport - HONDA CBR 650R - 14:45 - 15:00</w:t>
      </w:r>
    </w:p>
    <w:p>
      <w:pPr>
        <w:pStyle w:val="ListBullet"/>
      </w:pPr>
      <w:r>
        <w:t>26. csoport - HONDA CBR 650R - 15:15 - 15:30</w:t>
      </w:r>
    </w:p>
    <w:p>
      <w:pPr>
        <w:pStyle w:val="ListBullet"/>
      </w:pPr>
      <w:r>
        <w:t>28. csoport - HONDA CBR 650R - 15:45 - 16:00</w:t>
      </w:r>
    </w:p>
    <w:p>
      <w:pPr>
        <w:pStyle w:val="ListBullet"/>
      </w:pPr>
      <w:r>
        <w:t>30. csoport - HONDA CBR 650R - 16:15 - 16:30</w:t>
      </w:r>
    </w:p>
    <w:p>
      <w:pPr>
        <w:pStyle w:val="ListBullet"/>
      </w:pPr>
      <w:r>
        <w:t>32. csoport - HONDA CBR 650R - 16:45 - 17:00</w:t>
      </w:r>
    </w:p>
    <w:p>
      <w:pPr>
        <w:pStyle w:val="ListBullet"/>
      </w:pPr>
      <w:r>
        <w:t>34. csoport - HONDA CBR 650R - 17:15 - 17:30</w:t>
      </w:r>
    </w:p>
    <w:p>
      <w:pPr>
        <w:pStyle w:val="ListBullet"/>
      </w:pPr>
      <w:r>
        <w:t>36. csoport - HONDA CBR 650R - 17:45 - 18:00</w:t>
      </w:r>
    </w:p>
    <w:p/>
    <w:p>
      <w:r>
        <w:rPr>
          <w:b/>
          <w:sz w:val="22"/>
        </w:rPr>
        <w:t>HONDA CMX 500 Rebel</w:t>
      </w:r>
    </w:p>
    <w:p>
      <w:pPr>
        <w:pStyle w:val="ListBullet"/>
      </w:pPr>
      <w:r>
        <w:t>2. csoport - HONDA CMX 500 Rebel - 09:15 - 09:30</w:t>
      </w:r>
    </w:p>
    <w:p>
      <w:pPr>
        <w:pStyle w:val="ListBullet"/>
      </w:pPr>
      <w:r>
        <w:t>10. csoport - HONDA CMX 500 Rebel - 11:15 - 11:30</w:t>
      </w:r>
    </w:p>
    <w:p>
      <w:pPr>
        <w:pStyle w:val="ListBullet"/>
      </w:pPr>
      <w:r>
        <w:t>14. csoport - HONDA CMX 500 Rebel - 12:15 - 12:30</w:t>
      </w:r>
    </w:p>
    <w:p>
      <w:pPr>
        <w:pStyle w:val="ListBullet"/>
      </w:pPr>
      <w:r>
        <w:t>18. csoport - HONDA CMX 500 Rebel - 13:15 - 13:30</w:t>
      </w:r>
    </w:p>
    <w:p>
      <w:pPr>
        <w:pStyle w:val="ListBullet"/>
      </w:pPr>
      <w:r>
        <w:t>26. csoport - HONDA CMX 500 Rebel - 15:15 - 15:30</w:t>
      </w:r>
    </w:p>
    <w:p/>
    <w:p>
      <w:r>
        <w:rPr>
          <w:b/>
          <w:sz w:val="22"/>
        </w:rPr>
        <w:t>HONDA CRF 1100L Africa Twin</w:t>
      </w:r>
    </w:p>
    <w:p>
      <w:pPr>
        <w:pStyle w:val="ListBullet"/>
      </w:pPr>
      <w:r>
        <w:t>1. csoport - HONDA CRF 1100L Africa Twin - 09:00 - 09:15</w:t>
      </w:r>
    </w:p>
    <w:p>
      <w:pPr>
        <w:pStyle w:val="ListBullet"/>
      </w:pPr>
      <w:r>
        <w:t>3. csoport - HONDA CRF 1100L Africa Twin - 09:30 - 09:45</w:t>
      </w:r>
    </w:p>
    <w:p>
      <w:pPr>
        <w:pStyle w:val="ListBullet"/>
      </w:pPr>
      <w:r>
        <w:t>5. csoport - HONDA CRF 1100L Africa Twin - 10:00 - 10:15</w:t>
      </w:r>
    </w:p>
    <w:p>
      <w:pPr>
        <w:pStyle w:val="ListBullet"/>
      </w:pPr>
      <w:r>
        <w:t>7. csoport - HONDA CRF 1100L Africa Twin - 10:30 - 10:45</w:t>
      </w:r>
    </w:p>
    <w:p>
      <w:pPr>
        <w:pStyle w:val="ListBullet"/>
      </w:pPr>
      <w:r>
        <w:t>9. csoport - HONDA CRF 1100L Africa Twin - 11:00 - 11:15</w:t>
      </w:r>
    </w:p>
    <w:p>
      <w:pPr>
        <w:pStyle w:val="ListBullet"/>
      </w:pPr>
      <w:r>
        <w:t>11. csoport - HONDA CRF 1100L Africa Twin - 11:30 - 11:45</w:t>
      </w:r>
    </w:p>
    <w:p>
      <w:pPr>
        <w:pStyle w:val="ListBullet"/>
      </w:pPr>
      <w:r>
        <w:t>13. csoport - HONDA CRF 1100L Africa Twin - 12:00 - 12:15</w:t>
      </w:r>
    </w:p>
    <w:p>
      <w:pPr>
        <w:pStyle w:val="ListBullet"/>
      </w:pPr>
      <w:r>
        <w:t>15. csoport - HONDA CRF 1100L Africa Twin - 12:30 - 12:45</w:t>
      </w:r>
    </w:p>
    <w:p>
      <w:pPr>
        <w:pStyle w:val="ListBullet"/>
      </w:pPr>
      <w:r>
        <w:t>17. csoport - HONDA CRF 1100L Africa Twin - 13:00 - 13:15</w:t>
      </w:r>
    </w:p>
    <w:p>
      <w:pPr>
        <w:pStyle w:val="ListBullet"/>
      </w:pPr>
      <w:r>
        <w:t>19. csoport - HONDA CRF 1100L Africa Twin - 13:30 - 13:45</w:t>
      </w:r>
    </w:p>
    <w:p>
      <w:pPr>
        <w:pStyle w:val="ListBullet"/>
      </w:pPr>
      <w:r>
        <w:t>21. csoport - HONDA CRF 1100L Africa Twin - 14:00 - 14:15</w:t>
      </w:r>
    </w:p>
    <w:p>
      <w:pPr>
        <w:pStyle w:val="ListBullet"/>
      </w:pPr>
      <w:r>
        <w:t>25. csoport - HONDA CRF 1100L Africa Twin - 15:00 - 15:15</w:t>
      </w:r>
    </w:p>
    <w:p>
      <w:pPr>
        <w:pStyle w:val="ListBullet"/>
      </w:pPr>
      <w:r>
        <w:t>27. csoport - HONDA CRF 1100L Africa Twin - 15:30 - 15:45</w:t>
      </w:r>
    </w:p>
    <w:p>
      <w:pPr>
        <w:pStyle w:val="ListBullet"/>
      </w:pPr>
      <w:r>
        <w:t>29. csoport - HONDA CRF 1100L Africa Twin - 16:00 - 16:15</w:t>
      </w:r>
    </w:p>
    <w:p>
      <w:pPr>
        <w:pStyle w:val="ListBullet"/>
      </w:pPr>
      <w:r>
        <w:t>31. csoport - HONDA CRF 1100L Africa Twin - 16:30 - 16:45</w:t>
      </w:r>
    </w:p>
    <w:p>
      <w:pPr>
        <w:pStyle w:val="ListBullet"/>
      </w:pPr>
      <w:r>
        <w:t>33. csoport - HONDA CRF 1100L Africa Twin - 17:00 - 17:15</w:t>
      </w:r>
    </w:p>
    <w:p>
      <w:pPr>
        <w:pStyle w:val="ListBullet"/>
      </w:pPr>
      <w:r>
        <w:t>35. csoport - HONDA CRF 1100L Africa Twin - 17:30 - 17:45</w:t>
      </w:r>
    </w:p>
    <w:p/>
    <w:p>
      <w:r>
        <w:rPr>
          <w:b/>
          <w:sz w:val="22"/>
        </w:rPr>
        <w:t>HONDA GB 350S</w:t>
      </w:r>
    </w:p>
    <w:p>
      <w:pPr>
        <w:pStyle w:val="ListBullet"/>
      </w:pPr>
      <w:r>
        <w:t>4. csoport - HONDA GB 350S - 09:45 - 10:00</w:t>
      </w:r>
    </w:p>
    <w:p>
      <w:pPr>
        <w:pStyle w:val="ListBullet"/>
      </w:pPr>
      <w:r>
        <w:t>8. csoport - HONDA GB 350S - 10:45 - 11:00</w:t>
      </w:r>
    </w:p>
    <w:p>
      <w:pPr>
        <w:pStyle w:val="ListBullet"/>
      </w:pPr>
      <w:r>
        <w:t>12. csoport - HONDA GB 350S - 11:45 - 12:00</w:t>
      </w:r>
    </w:p>
    <w:p>
      <w:pPr>
        <w:pStyle w:val="ListBullet"/>
      </w:pPr>
      <w:r>
        <w:t>16. csoport - HONDA GB 350S - 12:45 - 13:00</w:t>
      </w:r>
    </w:p>
    <w:p>
      <w:pPr>
        <w:pStyle w:val="ListBullet"/>
      </w:pPr>
      <w:r>
        <w:t>20. csoport - HONDA GB 350S - 13:45 - 14:00</w:t>
      </w:r>
    </w:p>
    <w:p>
      <w:pPr>
        <w:pStyle w:val="ListBullet"/>
      </w:pPr>
      <w:r>
        <w:t>24. csoport - HONDA GB 350S - 14:45 - 15:00</w:t>
      </w:r>
    </w:p>
    <w:p>
      <w:pPr>
        <w:pStyle w:val="ListBullet"/>
      </w:pPr>
      <w:r>
        <w:t>28. csoport - HONDA GB 350S - 15:45 - 16:00</w:t>
      </w:r>
    </w:p>
    <w:p>
      <w:pPr>
        <w:pStyle w:val="ListBullet"/>
      </w:pPr>
      <w:r>
        <w:t>32. csoport - HONDA GB 350S - 16:45 - 17:00</w:t>
      </w:r>
    </w:p>
    <w:p>
      <w:pPr>
        <w:pStyle w:val="ListBullet"/>
      </w:pPr>
      <w:r>
        <w:t>36. csoport - HONDA GB 350S - 17:45 - 18:00</w:t>
      </w:r>
    </w:p>
    <w:p/>
    <w:p>
      <w:r>
        <w:rPr>
          <w:b/>
          <w:sz w:val="22"/>
        </w:rPr>
        <w:t>HONDA NT 1100</w:t>
      </w:r>
    </w:p>
    <w:p>
      <w:pPr>
        <w:pStyle w:val="ListBullet"/>
      </w:pPr>
      <w:r>
        <w:t>1. csoport - HONDA NT 1100 - 09:00 - 09:15</w:t>
      </w:r>
    </w:p>
    <w:p>
      <w:pPr>
        <w:pStyle w:val="ListBullet"/>
      </w:pPr>
      <w:r>
        <w:t>3. csoport - HONDA NT 1100 - 09:30 - 09:45</w:t>
      </w:r>
    </w:p>
    <w:p>
      <w:pPr>
        <w:pStyle w:val="ListBullet"/>
      </w:pPr>
      <w:r>
        <w:t>5. csoport - HONDA NT 1100 - 10:00 - 10:15</w:t>
      </w:r>
    </w:p>
    <w:p>
      <w:pPr>
        <w:pStyle w:val="ListBullet"/>
      </w:pPr>
      <w:r>
        <w:t>7. csoport - HONDA NT 1100 - 10:30 - 10:45</w:t>
      </w:r>
    </w:p>
    <w:p>
      <w:pPr>
        <w:pStyle w:val="ListBullet"/>
      </w:pPr>
      <w:r>
        <w:t>9. csoport - HONDA NT 1100 - 11:00 - 11:15</w:t>
      </w:r>
    </w:p>
    <w:p>
      <w:pPr>
        <w:pStyle w:val="ListBullet"/>
      </w:pPr>
      <w:r>
        <w:t>11. csoport - HONDA NT 1100 - 11:30 - 11:45</w:t>
      </w:r>
    </w:p>
    <w:p>
      <w:pPr>
        <w:pStyle w:val="ListBullet"/>
      </w:pPr>
      <w:r>
        <w:t>13. csoport - HONDA NT 1100 - 12:00 - 12:15</w:t>
      </w:r>
    </w:p>
    <w:p>
      <w:pPr>
        <w:pStyle w:val="ListBullet"/>
      </w:pPr>
      <w:r>
        <w:t>15. csoport - HONDA NT 1100 - 12:30 - 12:45</w:t>
      </w:r>
    </w:p>
    <w:p>
      <w:pPr>
        <w:pStyle w:val="ListBullet"/>
      </w:pPr>
      <w:r>
        <w:t>17. csoport - HONDA NT 1100 - 13:00 - 13:15</w:t>
      </w:r>
    </w:p>
    <w:p>
      <w:pPr>
        <w:pStyle w:val="ListBullet"/>
      </w:pPr>
      <w:r>
        <w:t>19. csoport - HONDA NT 1100 - 13:30 - 13:45</w:t>
      </w:r>
    </w:p>
    <w:p>
      <w:pPr>
        <w:pStyle w:val="ListBullet"/>
      </w:pPr>
      <w:r>
        <w:t>21. csoport - HONDA NT 1100 - 14:00 - 14:15</w:t>
      </w:r>
    </w:p>
    <w:p>
      <w:pPr>
        <w:pStyle w:val="ListBullet"/>
      </w:pPr>
      <w:r>
        <w:t>23. csoport - HONDA NT 1100 - 14:30 - 14:45</w:t>
      </w:r>
    </w:p>
    <w:p>
      <w:pPr>
        <w:pStyle w:val="ListBullet"/>
      </w:pPr>
      <w:r>
        <w:t>25. csoport - HONDA NT 1100 - 15:00 - 15:15</w:t>
      </w:r>
    </w:p>
    <w:p>
      <w:pPr>
        <w:pStyle w:val="ListBullet"/>
      </w:pPr>
      <w:r>
        <w:t>27. csoport - HONDA NT 1100 - 15:30 - 15:45</w:t>
      </w:r>
    </w:p>
    <w:p>
      <w:pPr>
        <w:pStyle w:val="ListBullet"/>
      </w:pPr>
      <w:r>
        <w:t>29. csoport - HONDA NT 1100 - 16:00 - 16:15</w:t>
      </w:r>
    </w:p>
    <w:p>
      <w:pPr>
        <w:pStyle w:val="ListBullet"/>
      </w:pPr>
      <w:r>
        <w:t>31. csoport - HONDA NT 1100 - 16:30 - 16:45</w:t>
      </w:r>
    </w:p>
    <w:p>
      <w:pPr>
        <w:pStyle w:val="ListBullet"/>
      </w:pPr>
      <w:r>
        <w:t>33. csoport - HONDA NT 1100 - 17:00 - 17:15</w:t>
      </w:r>
    </w:p>
    <w:p>
      <w:pPr>
        <w:pStyle w:val="ListBullet"/>
      </w:pPr>
      <w:r>
        <w:t>35. csoport - HONDA NT 1100 - 17:30 - 17:45</w:t>
      </w:r>
    </w:p>
    <w:p/>
    <w:p>
      <w:r>
        <w:rPr>
          <w:b/>
          <w:sz w:val="22"/>
        </w:rPr>
        <w:t>HONDA X-ADV 750 - DCT</w:t>
      </w:r>
    </w:p>
    <w:p>
      <w:pPr>
        <w:pStyle w:val="ListBullet"/>
      </w:pPr>
      <w:r>
        <w:t>2. csoport - HONDA X-ADV 750 - DCT - 09:15 - 09:30</w:t>
      </w:r>
    </w:p>
    <w:p>
      <w:pPr>
        <w:pStyle w:val="ListBullet"/>
      </w:pPr>
      <w:r>
        <w:t>6. csoport - HONDA X-ADV 750 - DCT - 10:15 - 10:30</w:t>
      </w:r>
    </w:p>
    <w:p>
      <w:pPr>
        <w:pStyle w:val="ListBullet"/>
      </w:pPr>
      <w:r>
        <w:t>10. csoport - HONDA X-ADV 750 - DCT - 11:15 - 11:30</w:t>
      </w:r>
    </w:p>
    <w:p>
      <w:pPr>
        <w:pStyle w:val="ListBullet"/>
      </w:pPr>
      <w:r>
        <w:t>14. csoport - HONDA X-ADV 750 - DCT - 12:15 - 12:30</w:t>
      </w:r>
    </w:p>
    <w:p>
      <w:pPr>
        <w:pStyle w:val="ListBullet"/>
      </w:pPr>
      <w:r>
        <w:t>18. csoport - HONDA X-ADV 750 - DCT - 13:15 - 13:30</w:t>
      </w:r>
    </w:p>
    <w:p>
      <w:pPr>
        <w:pStyle w:val="ListBullet"/>
      </w:pPr>
      <w:r>
        <w:t>22. csoport - HONDA X-ADV 750 - DCT - 14:15 - 14:30</w:t>
      </w:r>
    </w:p>
    <w:p>
      <w:pPr>
        <w:pStyle w:val="ListBullet"/>
      </w:pPr>
      <w:r>
        <w:t>26. csoport - HONDA X-ADV 750 - DCT - 15:15 - 15:30</w:t>
      </w:r>
    </w:p>
    <w:p>
      <w:pPr>
        <w:pStyle w:val="ListBullet"/>
      </w:pPr>
      <w:r>
        <w:t>34. csoport - HONDA X-ADV 750 - DCT - 17:15 - 17:30</w:t>
      </w:r>
    </w:p>
    <w:p/>
    <w:p>
      <w:r>
        <w:rPr>
          <w:b/>
          <w:sz w:val="22"/>
        </w:rPr>
        <w:t>HONDA XL 750 Transalp</w:t>
      </w:r>
    </w:p>
    <w:p>
      <w:pPr>
        <w:pStyle w:val="ListBullet"/>
      </w:pPr>
      <w:r>
        <w:t>1. csoport - HONDA XL 750 Transalp - 09:00 - 09:15</w:t>
      </w:r>
    </w:p>
    <w:p>
      <w:pPr>
        <w:pStyle w:val="ListBullet"/>
      </w:pPr>
      <w:r>
        <w:t>5. csoport - HONDA XL 750 Transalp - 10:00 - 10:15</w:t>
      </w:r>
    </w:p>
    <w:p>
      <w:pPr>
        <w:pStyle w:val="ListBullet"/>
      </w:pPr>
      <w:r>
        <w:t>9. csoport - HONDA XL 750 Transalp - 11:00 - 11:15</w:t>
      </w:r>
    </w:p>
    <w:p>
      <w:pPr>
        <w:pStyle w:val="ListBullet"/>
      </w:pPr>
      <w:r>
        <w:t>13. csoport - HONDA XL 750 Transalp - 12:00 - 12:15</w:t>
      </w:r>
    </w:p>
    <w:p>
      <w:pPr>
        <w:pStyle w:val="ListBullet"/>
      </w:pPr>
      <w:r>
        <w:t>15. csoport - HONDA XL 750 Transalp - 12:30 - 12:45</w:t>
      </w:r>
    </w:p>
    <w:p>
      <w:pPr>
        <w:pStyle w:val="ListBullet"/>
      </w:pPr>
      <w:r>
        <w:t>17. csoport - HONDA XL 750 Transalp - 13:00 - 13:15</w:t>
      </w:r>
    </w:p>
    <w:p>
      <w:pPr>
        <w:pStyle w:val="ListBullet"/>
      </w:pPr>
      <w:r>
        <w:t>21. csoport - HONDA XL 750 Transalp - 14:00 - 14:15</w:t>
      </w:r>
    </w:p>
    <w:p>
      <w:pPr>
        <w:pStyle w:val="ListBullet"/>
      </w:pPr>
      <w:r>
        <w:t>25. csoport - HONDA XL 750 Transalp - 15:00 - 15:15</w:t>
      </w:r>
    </w:p>
    <w:p>
      <w:pPr>
        <w:pStyle w:val="ListBullet"/>
      </w:pPr>
      <w:r>
        <w:t>27. csoport - HONDA XL 750 Transalp - 15:30 - 15:45</w:t>
      </w:r>
    </w:p>
    <w:p>
      <w:pPr>
        <w:pStyle w:val="ListBullet"/>
      </w:pPr>
      <w:r>
        <w:t>29. csoport - HONDA XL 750 Transalp - 16:00 - 16:15</w:t>
      </w:r>
    </w:p>
    <w:p>
      <w:pPr>
        <w:pStyle w:val="ListBullet"/>
      </w:pPr>
      <w:r>
        <w:t>33. csoport - HONDA XL 750 Transalp - 17:00 - 17:15</w:t>
      </w:r>
    </w:p>
    <w:p>
      <w:pPr>
        <w:pStyle w:val="ListBullet"/>
      </w:pPr>
      <w:r>
        <w:t>35. csoport - HONDA XL 750 Transalp - 17:30 - 17:45</w:t>
      </w:r>
    </w:p>
    <w:p/>
    <w:p>
      <w:r>
        <w:rPr>
          <w:b/>
          <w:sz w:val="22"/>
        </w:rPr>
        <w:t>Harley-Davidson Breakout</w:t>
      </w:r>
    </w:p>
    <w:p>
      <w:pPr>
        <w:pStyle w:val="ListBullet"/>
      </w:pPr>
      <w:r>
        <w:t>8. csoport - Harley-Davidson Breakout - 10:45 - 11:00</w:t>
      </w:r>
    </w:p>
    <w:p>
      <w:pPr>
        <w:pStyle w:val="ListBullet"/>
      </w:pPr>
      <w:r>
        <w:t>12. csoport - Harley-Davidson Breakout - 11:45 - 12:00</w:t>
      </w:r>
    </w:p>
    <w:p>
      <w:pPr>
        <w:pStyle w:val="ListBullet"/>
      </w:pPr>
      <w:r>
        <w:t>16. csoport - Harley-Davidson Breakout - 12:45 - 13:00</w:t>
      </w:r>
    </w:p>
    <w:p>
      <w:pPr>
        <w:pStyle w:val="ListBullet"/>
      </w:pPr>
      <w:r>
        <w:t>20. csoport - Harley-Davidson Breakout - 13:45 - 14:00</w:t>
      </w:r>
    </w:p>
    <w:p>
      <w:pPr>
        <w:pStyle w:val="ListBullet"/>
      </w:pPr>
      <w:r>
        <w:t>24. csoport - Harley-Davidson Breakout - 14:45 - 15:00</w:t>
      </w:r>
    </w:p>
    <w:p>
      <w:pPr>
        <w:pStyle w:val="ListBullet"/>
      </w:pPr>
      <w:r>
        <w:t>28. csoport - Harley-Davidson Breakout - 15:45 - 16:00</w:t>
      </w:r>
    </w:p>
    <w:p>
      <w:pPr>
        <w:pStyle w:val="ListBullet"/>
      </w:pPr>
      <w:r>
        <w:t>32. csoport - Harley-Davidson Breakout - 16:45 - 17:00</w:t>
      </w:r>
    </w:p>
    <w:p>
      <w:pPr>
        <w:pStyle w:val="ListBullet"/>
      </w:pPr>
      <w:r>
        <w:t>36. csoport - Harley-Davidson Breakout - 17:45 - 18:00</w:t>
      </w:r>
    </w:p>
    <w:p/>
    <w:p>
      <w:r>
        <w:rPr>
          <w:b/>
          <w:sz w:val="22"/>
        </w:rPr>
        <w:t>Harley-Davidson Pan America St</w:t>
      </w:r>
    </w:p>
    <w:p>
      <w:pPr>
        <w:pStyle w:val="ListBullet"/>
      </w:pPr>
      <w:r>
        <w:t>1. csoport - Harley-Davidson Pan America St - 09:00 - 09:15</w:t>
      </w:r>
    </w:p>
    <w:p>
      <w:pPr>
        <w:pStyle w:val="ListBullet"/>
      </w:pPr>
      <w:r>
        <w:t>4. csoport - Harley-Davidson Pan America St - 09:45 - 10:00</w:t>
      </w:r>
    </w:p>
    <w:p>
      <w:pPr>
        <w:pStyle w:val="ListBullet"/>
      </w:pPr>
      <w:r>
        <w:t>7. csoport - Harley-Davidson Pan America St - 10:30 - 10:45</w:t>
      </w:r>
    </w:p>
    <w:p>
      <w:pPr>
        <w:pStyle w:val="ListBullet"/>
      </w:pPr>
      <w:r>
        <w:t>10. csoport - Harley-Davidson Pan America St - 11:15 - 11:30</w:t>
      </w:r>
    </w:p>
    <w:p>
      <w:pPr>
        <w:pStyle w:val="ListBullet"/>
      </w:pPr>
      <w:r>
        <w:t>13. csoport - Harley-Davidson Pan America St - 12:00 - 12:15</w:t>
      </w:r>
    </w:p>
    <w:p>
      <w:pPr>
        <w:pStyle w:val="ListBullet"/>
      </w:pPr>
      <w:r>
        <w:t>17. csoport - Harley-Davidson Pan America St - 13:00 - 13:15</w:t>
      </w:r>
    </w:p>
    <w:p>
      <w:pPr>
        <w:pStyle w:val="ListBullet"/>
      </w:pPr>
      <w:r>
        <w:t>21. csoport - Harley-Davidson Pan America St - 14:00 - 14:15</w:t>
      </w:r>
    </w:p>
    <w:p>
      <w:pPr>
        <w:pStyle w:val="ListBullet"/>
      </w:pPr>
      <w:r>
        <w:t>24. csoport - Harley-Davidson Pan America St - 14:45 - 15:00</w:t>
      </w:r>
    </w:p>
    <w:p>
      <w:pPr>
        <w:pStyle w:val="ListBullet"/>
      </w:pPr>
      <w:r>
        <w:t>28. csoport - Harley-Davidson Pan America St - 15:45 - 16:00</w:t>
      </w:r>
    </w:p>
    <w:p>
      <w:pPr>
        <w:pStyle w:val="ListBullet"/>
      </w:pPr>
      <w:r>
        <w:t>32. csoport - Harley-Davidson Pan America St - 16:45 - 17:00</w:t>
      </w:r>
    </w:p>
    <w:p>
      <w:pPr>
        <w:pStyle w:val="ListBullet"/>
      </w:pPr>
      <w:r>
        <w:t>35. csoport - Harley-Davidson Pan America St - 17:30 - 17:45</w:t>
      </w:r>
    </w:p>
    <w:p/>
    <w:p>
      <w:r>
        <w:rPr>
          <w:b/>
          <w:sz w:val="22"/>
        </w:rPr>
        <w:t>Harley-Davidson Sportster S</w:t>
      </w:r>
    </w:p>
    <w:p>
      <w:pPr>
        <w:pStyle w:val="ListBullet"/>
      </w:pPr>
      <w:r>
        <w:t>1. csoport - Harley-Davidson Sportster S - 09:00 - 09:15</w:t>
      </w:r>
    </w:p>
    <w:p>
      <w:pPr>
        <w:pStyle w:val="ListBullet"/>
      </w:pPr>
      <w:r>
        <w:t>5. csoport - Harley-Davidson Sportster S - 10:00 - 10:15</w:t>
      </w:r>
    </w:p>
    <w:p>
      <w:pPr>
        <w:pStyle w:val="ListBullet"/>
      </w:pPr>
      <w:r>
        <w:t>13. csoport - Harley-Davidson Sportster S - 12:00 - 12:15</w:t>
      </w:r>
    </w:p>
    <w:p>
      <w:pPr>
        <w:pStyle w:val="ListBullet"/>
      </w:pPr>
      <w:r>
        <w:t>17. csoport - Harley-Davidson Sportster S - 13:00 - 13:15</w:t>
      </w:r>
    </w:p>
    <w:p>
      <w:pPr>
        <w:pStyle w:val="ListBullet"/>
      </w:pPr>
      <w:r>
        <w:t>25. csoport - Harley-Davidson Sportster S - 15:00 - 15:15</w:t>
      </w:r>
    </w:p>
    <w:p>
      <w:pPr>
        <w:pStyle w:val="ListBullet"/>
      </w:pPr>
      <w:r>
        <w:t>29. csoport - Harley-Davidson Sportster S - 16:00 - 16:15</w:t>
      </w:r>
    </w:p>
    <w:p>
      <w:pPr>
        <w:pStyle w:val="ListBullet"/>
      </w:pPr>
      <w:r>
        <w:t>33. csoport - Harley-Davidson Sportster S - 17:00 - 17:15</w:t>
      </w:r>
    </w:p>
    <w:p/>
    <w:p>
      <w:r>
        <w:rPr>
          <w:b/>
          <w:sz w:val="22"/>
        </w:rPr>
        <w:t>Harley-Davidson Street Glide Ultra</w:t>
      </w:r>
    </w:p>
    <w:p>
      <w:pPr>
        <w:pStyle w:val="ListBullet"/>
      </w:pPr>
      <w:r>
        <w:t>3. csoport - Harley-Davidson Street Glide Ultra - 09:30 - 09:45</w:t>
      </w:r>
    </w:p>
    <w:p>
      <w:pPr>
        <w:pStyle w:val="ListBullet"/>
      </w:pPr>
      <w:r>
        <w:t>7. csoport - Harley-Davidson Street Glide Ultra - 10:30 - 10:45</w:t>
      </w:r>
    </w:p>
    <w:p>
      <w:pPr>
        <w:pStyle w:val="ListBullet"/>
      </w:pPr>
      <w:r>
        <w:t>11. csoport - Harley-Davidson Street Glide Ultra - 11:30 - 11:45</w:t>
      </w:r>
    </w:p>
    <w:p>
      <w:pPr>
        <w:pStyle w:val="ListBullet"/>
      </w:pPr>
      <w:r>
        <w:t>15. csoport - Harley-Davidson Street Glide Ultra - 12:30 - 12:45</w:t>
      </w:r>
    </w:p>
    <w:p>
      <w:pPr>
        <w:pStyle w:val="ListBullet"/>
      </w:pPr>
      <w:r>
        <w:t>19. csoport - Harley-Davidson Street Glide Ultra - 13:30 - 13:45</w:t>
      </w:r>
    </w:p>
    <w:p>
      <w:pPr>
        <w:pStyle w:val="ListBullet"/>
      </w:pPr>
      <w:r>
        <w:t>23. csoport - Harley-Davidson Street Glide Ultra - 14:30 - 14:45</w:t>
      </w:r>
    </w:p>
    <w:p>
      <w:pPr>
        <w:pStyle w:val="ListBullet"/>
      </w:pPr>
      <w:r>
        <w:t>31. csoport - Harley-Davidson Street Glide Ultra - 16:30 - 16:45</w:t>
      </w:r>
    </w:p>
    <w:p/>
    <w:p>
      <w:r>
        <w:rPr>
          <w:b/>
          <w:sz w:val="22"/>
        </w:rPr>
        <w:t>Husqvarna 401 Vitpilen - 2024</w:t>
      </w:r>
    </w:p>
    <w:p>
      <w:pPr>
        <w:pStyle w:val="ListBullet"/>
      </w:pPr>
      <w:r>
        <w:t>5. csoport - Husqvarna 401 Vitpilen - 2024 - 10:00 - 10:15</w:t>
      </w:r>
    </w:p>
    <w:p>
      <w:pPr>
        <w:pStyle w:val="ListBullet"/>
      </w:pPr>
      <w:r>
        <w:t>9. csoport - Husqvarna 401 Vitpilen - 2024 - 11:00 - 11:15</w:t>
      </w:r>
    </w:p>
    <w:p>
      <w:pPr>
        <w:pStyle w:val="ListBullet"/>
      </w:pPr>
      <w:r>
        <w:t>13. csoport - Husqvarna 401 Vitpilen - 2024 - 12:00 - 12:15</w:t>
      </w:r>
    </w:p>
    <w:p>
      <w:pPr>
        <w:pStyle w:val="ListBullet"/>
      </w:pPr>
      <w:r>
        <w:t>17. csoport - Husqvarna 401 Vitpilen - 2024 - 13:00 - 13:15</w:t>
      </w:r>
    </w:p>
    <w:p>
      <w:pPr>
        <w:pStyle w:val="ListBullet"/>
      </w:pPr>
      <w:r>
        <w:t>21. csoport - Husqvarna 401 Vitpilen - 2024 - 14:00 - 14:15</w:t>
      </w:r>
    </w:p>
    <w:p>
      <w:pPr>
        <w:pStyle w:val="ListBullet"/>
      </w:pPr>
      <w:r>
        <w:t>25. csoport - Husqvarna 401 Vitpilen - 2024 - 15:00 - 15:15</w:t>
      </w:r>
    </w:p>
    <w:p>
      <w:pPr>
        <w:pStyle w:val="ListBullet"/>
      </w:pPr>
      <w:r>
        <w:t>29. csoport - Husqvarna 401 Vitpilen - 2024 - 16:00 - 16:15</w:t>
      </w:r>
    </w:p>
    <w:p>
      <w:pPr>
        <w:pStyle w:val="ListBullet"/>
      </w:pPr>
      <w:r>
        <w:t>33. csoport - Husqvarna 401 Vitpilen - 2024 - 17:00 - 17:15</w:t>
      </w:r>
    </w:p>
    <w:p/>
    <w:p>
      <w:r>
        <w:rPr>
          <w:b/>
          <w:sz w:val="22"/>
        </w:rPr>
        <w:t>Husqvarna 901 Norden - 2023</w:t>
      </w:r>
    </w:p>
    <w:p>
      <w:pPr>
        <w:pStyle w:val="ListBullet"/>
      </w:pPr>
      <w:r>
        <w:t>3. csoport - Husqvarna 901 Norden - 2023 - 09:30 - 09:45</w:t>
      </w:r>
    </w:p>
    <w:p>
      <w:pPr>
        <w:pStyle w:val="ListBullet"/>
      </w:pPr>
      <w:r>
        <w:t>7. csoport - Husqvarna 901 Norden - 2023 - 10:30 - 10:45</w:t>
      </w:r>
    </w:p>
    <w:p>
      <w:pPr>
        <w:pStyle w:val="ListBullet"/>
      </w:pPr>
      <w:r>
        <w:t>11. csoport - Husqvarna 901 Norden - 2023 - 11:30 - 11:45</w:t>
      </w:r>
    </w:p>
    <w:p>
      <w:pPr>
        <w:pStyle w:val="ListBullet"/>
      </w:pPr>
      <w:r>
        <w:t>15. csoport - Husqvarna 901 Norden - 2023 - 12:30 - 12:45</w:t>
      </w:r>
    </w:p>
    <w:p>
      <w:pPr>
        <w:pStyle w:val="ListBullet"/>
      </w:pPr>
      <w:r>
        <w:t>19. csoport - Husqvarna 901 Norden - 2023 - 13:30 - 13:45</w:t>
      </w:r>
    </w:p>
    <w:p>
      <w:pPr>
        <w:pStyle w:val="ListBullet"/>
      </w:pPr>
      <w:r>
        <w:t>23. csoport - Husqvarna 901 Norden - 2023 - 14:30 - 14:45</w:t>
      </w:r>
    </w:p>
    <w:p>
      <w:pPr>
        <w:pStyle w:val="ListBullet"/>
      </w:pPr>
      <w:r>
        <w:t>27. csoport - Husqvarna 901 Norden - 2023 - 15:30 - 15:45</w:t>
      </w:r>
    </w:p>
    <w:p>
      <w:pPr>
        <w:pStyle w:val="ListBullet"/>
      </w:pPr>
      <w:r>
        <w:t>31. csoport - Husqvarna 901 Norden - 2023 - 16:30 - 16:45</w:t>
      </w:r>
    </w:p>
    <w:p>
      <w:pPr>
        <w:pStyle w:val="ListBullet"/>
      </w:pPr>
      <w:r>
        <w:t>35. csoport - Husqvarna 901 Norden - 2023 - 17:30 - 17:45</w:t>
      </w:r>
    </w:p>
    <w:p/>
    <w:p>
      <w:r>
        <w:rPr>
          <w:b/>
          <w:sz w:val="22"/>
        </w:rPr>
        <w:t>Indian 101 Scout</w:t>
      </w:r>
    </w:p>
    <w:p>
      <w:pPr>
        <w:pStyle w:val="ListBullet"/>
      </w:pPr>
      <w:r>
        <w:t>6. csoport - Indian 101 Scout - 10:15 - 10:30</w:t>
      </w:r>
    </w:p>
    <w:p>
      <w:pPr>
        <w:pStyle w:val="ListBullet"/>
      </w:pPr>
      <w:r>
        <w:t>14. csoport - Indian 101 Scout - 12:15 - 12:30</w:t>
      </w:r>
    </w:p>
    <w:p>
      <w:pPr>
        <w:pStyle w:val="ListBullet"/>
      </w:pPr>
      <w:r>
        <w:t>18. csoport - Indian 101 Scout - 13:15 - 13:30</w:t>
      </w:r>
    </w:p>
    <w:p>
      <w:pPr>
        <w:pStyle w:val="ListBullet"/>
      </w:pPr>
      <w:r>
        <w:t>22. csoport - Indian 101 Scout - 14:15 - 14:30</w:t>
      </w:r>
    </w:p>
    <w:p>
      <w:pPr>
        <w:pStyle w:val="ListBullet"/>
      </w:pPr>
      <w:r>
        <w:t>26. csoport - Indian 101 Scout - 15:15 - 15:30</w:t>
      </w:r>
    </w:p>
    <w:p>
      <w:pPr>
        <w:pStyle w:val="ListBullet"/>
      </w:pPr>
      <w:r>
        <w:t>30. csoport - Indian 101 Scout - 16:15 - 16:30</w:t>
      </w:r>
    </w:p>
    <w:p>
      <w:pPr>
        <w:pStyle w:val="ListBullet"/>
      </w:pPr>
      <w:r>
        <w:t>34. csoport - Indian 101 Scout - 17:15 - 17:30</w:t>
      </w:r>
    </w:p>
    <w:p/>
    <w:p>
      <w:r>
        <w:rPr>
          <w:b/>
          <w:sz w:val="22"/>
        </w:rPr>
        <w:t>Indian Scout Sixty Classic</w:t>
      </w:r>
    </w:p>
    <w:p>
      <w:pPr>
        <w:pStyle w:val="ListBullet"/>
      </w:pPr>
      <w:r>
        <w:t>5. csoport - Indian Scout Sixty Classic - 10:00 - 10:15</w:t>
      </w:r>
    </w:p>
    <w:p>
      <w:pPr>
        <w:pStyle w:val="ListBullet"/>
      </w:pPr>
      <w:r>
        <w:t>9. csoport - Indian Scout Sixty Classic - 11:00 - 11:15</w:t>
      </w:r>
    </w:p>
    <w:p>
      <w:pPr>
        <w:pStyle w:val="ListBullet"/>
      </w:pPr>
      <w:r>
        <w:t>13. csoport - Indian Scout Sixty Classic - 12:00 - 12:15</w:t>
      </w:r>
    </w:p>
    <w:p>
      <w:pPr>
        <w:pStyle w:val="ListBullet"/>
      </w:pPr>
      <w:r>
        <w:t>21. csoport - Indian Scout Sixty Classic - 14:00 - 14:15</w:t>
      </w:r>
    </w:p>
    <w:p>
      <w:pPr>
        <w:pStyle w:val="ListBullet"/>
      </w:pPr>
      <w:r>
        <w:t>25. csoport - Indian Scout Sixty Classic - 15:00 - 15:15</w:t>
      </w:r>
    </w:p>
    <w:p>
      <w:pPr>
        <w:pStyle w:val="ListBullet"/>
      </w:pPr>
      <w:r>
        <w:t>29. csoport - Indian Scout Sixty Classic - 16:00 - 16:15</w:t>
      </w:r>
    </w:p>
    <w:p>
      <w:pPr>
        <w:pStyle w:val="ListBullet"/>
      </w:pPr>
      <w:r>
        <w:t>33. csoport - Indian Scout Sixty Classic - 17:00 - 17:15</w:t>
      </w:r>
    </w:p>
    <w:p/>
    <w:p>
      <w:r>
        <w:rPr>
          <w:b/>
          <w:sz w:val="22"/>
        </w:rPr>
        <w:t>Indian Sport Chief</w:t>
      </w:r>
    </w:p>
    <w:p>
      <w:pPr>
        <w:pStyle w:val="ListBullet"/>
      </w:pPr>
      <w:r>
        <w:t>7. csoport - Indian Sport Chief - 10:30 - 10:45</w:t>
      </w:r>
    </w:p>
    <w:p>
      <w:pPr>
        <w:pStyle w:val="ListBullet"/>
      </w:pPr>
      <w:r>
        <w:t>11. csoport - Indian Sport Chief - 11:30 - 11:45</w:t>
      </w:r>
    </w:p>
    <w:p>
      <w:pPr>
        <w:pStyle w:val="ListBullet"/>
      </w:pPr>
      <w:r>
        <w:t>15. csoport - Indian Sport Chief - 12:30 - 12:45</w:t>
      </w:r>
    </w:p>
    <w:p>
      <w:pPr>
        <w:pStyle w:val="ListBullet"/>
      </w:pPr>
      <w:r>
        <w:t>19. csoport - Indian Sport Chief - 13:30 - 13:45</w:t>
      </w:r>
    </w:p>
    <w:p>
      <w:pPr>
        <w:pStyle w:val="ListBullet"/>
      </w:pPr>
      <w:r>
        <w:t>23. csoport - Indian Sport Chief - 14:30 - 14:45</w:t>
      </w:r>
    </w:p>
    <w:p>
      <w:pPr>
        <w:pStyle w:val="ListBullet"/>
      </w:pPr>
      <w:r>
        <w:t>27. csoport - Indian Sport Chief - 15:30 - 15:45</w:t>
      </w:r>
    </w:p>
    <w:p>
      <w:pPr>
        <w:pStyle w:val="ListBullet"/>
      </w:pPr>
      <w:r>
        <w:t>31. csoport - Indian Sport Chief - 16:30 - 16:45</w:t>
      </w:r>
    </w:p>
    <w:p>
      <w:pPr>
        <w:pStyle w:val="ListBullet"/>
      </w:pPr>
      <w:r>
        <w:t>35. csoport - Indian Sport Chief - 17:30 - 17:45</w:t>
      </w:r>
    </w:p>
    <w:p/>
    <w:p>
      <w:r>
        <w:rPr>
          <w:b/>
          <w:sz w:val="22"/>
        </w:rPr>
        <w:t>KAWASAKI Eliminator SE</w:t>
      </w:r>
    </w:p>
    <w:p>
      <w:pPr>
        <w:pStyle w:val="ListBullet"/>
      </w:pPr>
      <w:r>
        <w:t>7. csoport - KAWASAKI Eliminator SE - 10:30 - 10:45</w:t>
      </w:r>
    </w:p>
    <w:p>
      <w:pPr>
        <w:pStyle w:val="ListBullet"/>
      </w:pPr>
      <w:r>
        <w:t>11. csoport - KAWASAKI Eliminator SE - 11:30 - 11:45</w:t>
      </w:r>
    </w:p>
    <w:p>
      <w:pPr>
        <w:pStyle w:val="ListBullet"/>
      </w:pPr>
      <w:r>
        <w:t>15. csoport - KAWASAKI Eliminator SE - 12:30 - 12:45</w:t>
      </w:r>
    </w:p>
    <w:p>
      <w:pPr>
        <w:pStyle w:val="ListBullet"/>
      </w:pPr>
      <w:r>
        <w:t>19. csoport - KAWASAKI Eliminator SE - 13:30 - 13:45</w:t>
      </w:r>
    </w:p>
    <w:p>
      <w:pPr>
        <w:pStyle w:val="ListBullet"/>
      </w:pPr>
      <w:r>
        <w:t>23. csoport - KAWASAKI Eliminator SE - 14:30 - 14:45</w:t>
      </w:r>
    </w:p>
    <w:p>
      <w:pPr>
        <w:pStyle w:val="ListBullet"/>
      </w:pPr>
      <w:r>
        <w:t>31. csoport - KAWASAKI Eliminator SE - 16:30 - 16:45</w:t>
      </w:r>
    </w:p>
    <w:p>
      <w:pPr>
        <w:pStyle w:val="ListBullet"/>
      </w:pPr>
      <w:r>
        <w:t>35. csoport - KAWASAKI Eliminator SE - 17:30 - 17:45</w:t>
      </w:r>
    </w:p>
    <w:p/>
    <w:p>
      <w:r>
        <w:rPr>
          <w:b/>
          <w:sz w:val="22"/>
        </w:rPr>
        <w:t>KAWASAKI Ninja 1100 SX SE</w:t>
      </w:r>
    </w:p>
    <w:p>
      <w:pPr>
        <w:pStyle w:val="ListBullet"/>
      </w:pPr>
      <w:r>
        <w:t>2. csoport - KAWASAKI Ninja 1100 SX SE - 09:15 - 09:30</w:t>
      </w:r>
    </w:p>
    <w:p>
      <w:pPr>
        <w:pStyle w:val="ListBullet"/>
      </w:pPr>
      <w:r>
        <w:t>4. csoport - KAWASAKI Ninja 1100 SX SE - 09:45 - 10:00</w:t>
      </w:r>
    </w:p>
    <w:p>
      <w:pPr>
        <w:pStyle w:val="ListBullet"/>
      </w:pPr>
      <w:r>
        <w:t>6. csoport - KAWASAKI Ninja 1100 SX SE - 10:15 - 10:30</w:t>
      </w:r>
    </w:p>
    <w:p>
      <w:pPr>
        <w:pStyle w:val="ListBullet"/>
      </w:pPr>
      <w:r>
        <w:t>8. csoport - KAWASAKI Ninja 1100 SX SE - 10:45 - 11:00</w:t>
      </w:r>
    </w:p>
    <w:p>
      <w:pPr>
        <w:pStyle w:val="ListBullet"/>
      </w:pPr>
      <w:r>
        <w:t>10. csoport - KAWASAKI Ninja 1100 SX SE - 11:15 - 11:30</w:t>
      </w:r>
    </w:p>
    <w:p>
      <w:pPr>
        <w:pStyle w:val="ListBullet"/>
      </w:pPr>
      <w:r>
        <w:t>12. csoport - KAWASAKI Ninja 1100 SX SE - 11:45 - 12:00</w:t>
      </w:r>
    </w:p>
    <w:p>
      <w:pPr>
        <w:pStyle w:val="ListBullet"/>
      </w:pPr>
      <w:r>
        <w:t>14. csoport - KAWASAKI Ninja 1100 SX SE - 12:15 - 12:30</w:t>
      </w:r>
    </w:p>
    <w:p>
      <w:pPr>
        <w:pStyle w:val="ListBullet"/>
      </w:pPr>
      <w:r>
        <w:t>16. csoport - KAWASAKI Ninja 1100 SX SE - 12:45 - 13:00</w:t>
      </w:r>
    </w:p>
    <w:p>
      <w:pPr>
        <w:pStyle w:val="ListBullet"/>
      </w:pPr>
      <w:r>
        <w:t>18. csoport - KAWASAKI Ninja 1100 SX SE - 13:15 - 13:30</w:t>
      </w:r>
    </w:p>
    <w:p>
      <w:pPr>
        <w:pStyle w:val="ListBullet"/>
      </w:pPr>
      <w:r>
        <w:t>20. csoport - KAWASAKI Ninja 1100 SX SE - 13:45 - 14:00</w:t>
      </w:r>
    </w:p>
    <w:p>
      <w:pPr>
        <w:pStyle w:val="ListBullet"/>
      </w:pPr>
      <w:r>
        <w:t>22. csoport - KAWASAKI Ninja 1100 SX SE - 14:15 - 14:30</w:t>
      </w:r>
    </w:p>
    <w:p>
      <w:pPr>
        <w:pStyle w:val="ListBullet"/>
      </w:pPr>
      <w:r>
        <w:t>24. csoport - KAWASAKI Ninja 1100 SX SE - 14:45 - 15:00</w:t>
      </w:r>
    </w:p>
    <w:p>
      <w:pPr>
        <w:pStyle w:val="ListBullet"/>
      </w:pPr>
      <w:r>
        <w:t>26. csoport - KAWASAKI Ninja 1100 SX SE - 15:15 - 15:30</w:t>
      </w:r>
    </w:p>
    <w:p>
      <w:pPr>
        <w:pStyle w:val="ListBullet"/>
      </w:pPr>
      <w:r>
        <w:t>28. csoport - KAWASAKI Ninja 1100 SX SE - 15:45 - 16:00</w:t>
      </w:r>
    </w:p>
    <w:p>
      <w:pPr>
        <w:pStyle w:val="ListBullet"/>
      </w:pPr>
      <w:r>
        <w:t>30. csoport - KAWASAKI Ninja 1100 SX SE - 16:15 - 16:30</w:t>
      </w:r>
    </w:p>
    <w:p>
      <w:pPr>
        <w:pStyle w:val="ListBullet"/>
      </w:pPr>
      <w:r>
        <w:t>32. csoport - KAWASAKI Ninja 1100 SX SE - 16:45 - 17:00</w:t>
      </w:r>
    </w:p>
    <w:p>
      <w:pPr>
        <w:pStyle w:val="ListBullet"/>
      </w:pPr>
      <w:r>
        <w:t>34. csoport - KAWASAKI Ninja 1100 SX SE - 17:15 - 17:30</w:t>
      </w:r>
    </w:p>
    <w:p>
      <w:pPr>
        <w:pStyle w:val="ListBullet"/>
      </w:pPr>
      <w:r>
        <w:t>36. csoport - KAWASAKI Ninja 1100 SX SE - 17:45 - 18:00</w:t>
      </w:r>
    </w:p>
    <w:p/>
    <w:p>
      <w:r>
        <w:rPr>
          <w:b/>
          <w:sz w:val="22"/>
        </w:rPr>
        <w:t>KAWASAKI Ninja 500</w:t>
      </w:r>
    </w:p>
    <w:p>
      <w:pPr>
        <w:pStyle w:val="ListBullet"/>
      </w:pPr>
      <w:r>
        <w:t>3. csoport - KAWASAKI Ninja 500 - 09:30 - 09:45</w:t>
      </w:r>
    </w:p>
    <w:p>
      <w:pPr>
        <w:pStyle w:val="ListBullet"/>
      </w:pPr>
      <w:r>
        <w:t>6. csoport - KAWASAKI Ninja 500 - 10:15 - 10:30</w:t>
      </w:r>
    </w:p>
    <w:p>
      <w:pPr>
        <w:pStyle w:val="ListBullet"/>
      </w:pPr>
      <w:r>
        <w:t>9. csoport - KAWASAKI Ninja 500 - 11:00 - 11:15</w:t>
      </w:r>
    </w:p>
    <w:p>
      <w:pPr>
        <w:pStyle w:val="ListBullet"/>
      </w:pPr>
      <w:r>
        <w:t>12. csoport - KAWASAKI Ninja 500 - 11:45 - 12:00</w:t>
      </w:r>
    </w:p>
    <w:p>
      <w:pPr>
        <w:pStyle w:val="ListBullet"/>
      </w:pPr>
      <w:r>
        <w:t>18. csoport - KAWASAKI Ninja 500 - 13:15 - 13:30</w:t>
      </w:r>
    </w:p>
    <w:p>
      <w:pPr>
        <w:pStyle w:val="ListBullet"/>
      </w:pPr>
      <w:r>
        <w:t>21. csoport - KAWASAKI Ninja 500 - 14:00 - 14:15</w:t>
      </w:r>
    </w:p>
    <w:p>
      <w:pPr>
        <w:pStyle w:val="ListBullet"/>
      </w:pPr>
      <w:r>
        <w:t>24. csoport - KAWASAKI Ninja 500 - 14:45 - 15:00</w:t>
      </w:r>
    </w:p>
    <w:p>
      <w:pPr>
        <w:pStyle w:val="ListBullet"/>
      </w:pPr>
      <w:r>
        <w:t>27. csoport - KAWASAKI Ninja 500 - 15:30 - 15:45</w:t>
      </w:r>
    </w:p>
    <w:p>
      <w:pPr>
        <w:pStyle w:val="ListBullet"/>
      </w:pPr>
      <w:r>
        <w:t>30. csoport - KAWASAKI Ninja 500 - 16:15 - 16:30</w:t>
      </w:r>
    </w:p>
    <w:p>
      <w:pPr>
        <w:pStyle w:val="ListBullet"/>
      </w:pPr>
      <w:r>
        <w:t>33. csoport - KAWASAKI Ninja 500 - 17:00 - 17:15</w:t>
      </w:r>
    </w:p>
    <w:p>
      <w:pPr>
        <w:pStyle w:val="ListBullet"/>
      </w:pPr>
      <w:r>
        <w:t>36. csoport - KAWASAKI Ninja 500 - 17:45 - 18:00</w:t>
      </w:r>
    </w:p>
    <w:p/>
    <w:p>
      <w:r>
        <w:rPr>
          <w:b/>
          <w:sz w:val="22"/>
        </w:rPr>
        <w:t>KAWASAKI Versys 1100</w:t>
      </w:r>
    </w:p>
    <w:p>
      <w:pPr>
        <w:pStyle w:val="ListBullet"/>
      </w:pPr>
      <w:r>
        <w:t>2. csoport - KAWASAKI Versys 1100 - 09:15 - 09:30</w:t>
      </w:r>
    </w:p>
    <w:p>
      <w:pPr>
        <w:pStyle w:val="ListBullet"/>
      </w:pPr>
      <w:r>
        <w:t>4. csoport - KAWASAKI Versys 1100 - 09:45 - 10:00</w:t>
      </w:r>
    </w:p>
    <w:p>
      <w:pPr>
        <w:pStyle w:val="ListBullet"/>
      </w:pPr>
      <w:r>
        <w:t>6. csoport - KAWASAKI Versys 1100 - 10:15 - 10:30</w:t>
      </w:r>
    </w:p>
    <w:p>
      <w:pPr>
        <w:pStyle w:val="ListBullet"/>
      </w:pPr>
      <w:r>
        <w:t>8. csoport - KAWASAKI Versys 1100 - 10:45 - 11:00</w:t>
      </w:r>
    </w:p>
    <w:p>
      <w:pPr>
        <w:pStyle w:val="ListBullet"/>
      </w:pPr>
      <w:r>
        <w:t>10. csoport - KAWASAKI Versys 1100 - 11:15 - 11:30</w:t>
      </w:r>
    </w:p>
    <w:p>
      <w:pPr>
        <w:pStyle w:val="ListBullet"/>
      </w:pPr>
      <w:r>
        <w:t>12. csoport - KAWASAKI Versys 1100 - 11:45 - 12:00</w:t>
      </w:r>
    </w:p>
    <w:p>
      <w:pPr>
        <w:pStyle w:val="ListBullet"/>
      </w:pPr>
      <w:r>
        <w:t>14. csoport - KAWASAKI Versys 1100 - 12:15 - 12:30</w:t>
      </w:r>
    </w:p>
    <w:p>
      <w:pPr>
        <w:pStyle w:val="ListBullet"/>
      </w:pPr>
      <w:r>
        <w:t>16. csoport - KAWASAKI Versys 1100 - 12:45 - 13:00</w:t>
      </w:r>
    </w:p>
    <w:p>
      <w:pPr>
        <w:pStyle w:val="ListBullet"/>
      </w:pPr>
      <w:r>
        <w:t>18. csoport - KAWASAKI Versys 1100 - 13:15 - 13:30</w:t>
      </w:r>
    </w:p>
    <w:p>
      <w:pPr>
        <w:pStyle w:val="ListBullet"/>
      </w:pPr>
      <w:r>
        <w:t>20. csoport - KAWASAKI Versys 1100 - 13:45 - 14:00</w:t>
      </w:r>
    </w:p>
    <w:p>
      <w:pPr>
        <w:pStyle w:val="ListBullet"/>
      </w:pPr>
      <w:r>
        <w:t>22. csoport - KAWASAKI Versys 1100 - 14:15 - 14:30</w:t>
      </w:r>
    </w:p>
    <w:p>
      <w:pPr>
        <w:pStyle w:val="ListBullet"/>
      </w:pPr>
      <w:r>
        <w:t>24. csoport - KAWASAKI Versys 1100 - 14:45 - 15:00</w:t>
      </w:r>
    </w:p>
    <w:p>
      <w:pPr>
        <w:pStyle w:val="ListBullet"/>
      </w:pPr>
      <w:r>
        <w:t>26. csoport - KAWASAKI Versys 1100 - 15:15 - 15:30</w:t>
      </w:r>
    </w:p>
    <w:p>
      <w:pPr>
        <w:pStyle w:val="ListBullet"/>
      </w:pPr>
      <w:r>
        <w:t>28. csoport - KAWASAKI Versys 1100 - 15:45 - 16:00</w:t>
      </w:r>
    </w:p>
    <w:p>
      <w:pPr>
        <w:pStyle w:val="ListBullet"/>
      </w:pPr>
      <w:r>
        <w:t>30. csoport - KAWASAKI Versys 1100 - 16:15 - 16:30</w:t>
      </w:r>
    </w:p>
    <w:p>
      <w:pPr>
        <w:pStyle w:val="ListBullet"/>
      </w:pPr>
      <w:r>
        <w:t>32. csoport - KAWASAKI Versys 1100 - 16:45 - 17:00</w:t>
      </w:r>
    </w:p>
    <w:p>
      <w:pPr>
        <w:pStyle w:val="ListBullet"/>
      </w:pPr>
      <w:r>
        <w:t>34. csoport - KAWASAKI Versys 1100 - 17:15 - 17:30</w:t>
      </w:r>
    </w:p>
    <w:p>
      <w:pPr>
        <w:pStyle w:val="ListBullet"/>
      </w:pPr>
      <w:r>
        <w:t>36. csoport - KAWASAKI Versys 1100 - 17:45 - 18:00</w:t>
      </w:r>
    </w:p>
    <w:p/>
    <w:p>
      <w:r>
        <w:rPr>
          <w:b/>
          <w:sz w:val="22"/>
        </w:rPr>
        <w:t>KAWASAKI Versys 650</w:t>
      </w:r>
    </w:p>
    <w:p>
      <w:pPr>
        <w:pStyle w:val="ListBullet"/>
      </w:pPr>
      <w:r>
        <w:t>1. csoport - KAWASAKI Versys 650 - 09:00 - 09:15</w:t>
      </w:r>
    </w:p>
    <w:p>
      <w:pPr>
        <w:pStyle w:val="ListBullet"/>
      </w:pPr>
      <w:r>
        <w:t>3. csoport - KAWASAKI Versys 650 - 09:30 - 09:45</w:t>
      </w:r>
    </w:p>
    <w:p>
      <w:pPr>
        <w:pStyle w:val="ListBullet"/>
      </w:pPr>
      <w:r>
        <w:t>5. csoport - KAWASAKI Versys 650 - 10:00 - 10:15</w:t>
      </w:r>
    </w:p>
    <w:p>
      <w:pPr>
        <w:pStyle w:val="ListBullet"/>
      </w:pPr>
      <w:r>
        <w:t>7. csoport - KAWASAKI Versys 650 - 10:30 - 10:45</w:t>
      </w:r>
    </w:p>
    <w:p>
      <w:pPr>
        <w:pStyle w:val="ListBullet"/>
      </w:pPr>
      <w:r>
        <w:t>9. csoport - KAWASAKI Versys 650 - 11:00 - 11:15</w:t>
      </w:r>
    </w:p>
    <w:p>
      <w:pPr>
        <w:pStyle w:val="ListBullet"/>
      </w:pPr>
      <w:r>
        <w:t>11. csoport - KAWASAKI Versys 650 - 11:30 - 11:45</w:t>
      </w:r>
    </w:p>
    <w:p>
      <w:pPr>
        <w:pStyle w:val="ListBullet"/>
      </w:pPr>
      <w:r>
        <w:t>13. csoport - KAWASAKI Versys 650 - 12:00 - 12:15</w:t>
      </w:r>
    </w:p>
    <w:p>
      <w:pPr>
        <w:pStyle w:val="ListBullet"/>
      </w:pPr>
      <w:r>
        <w:t>15. csoport - KAWASAKI Versys 650 - 12:30 - 12:45</w:t>
      </w:r>
    </w:p>
    <w:p>
      <w:pPr>
        <w:pStyle w:val="ListBullet"/>
      </w:pPr>
      <w:r>
        <w:t>17. csoport - KAWASAKI Versys 650 - 13:00 - 13:15</w:t>
      </w:r>
    </w:p>
    <w:p>
      <w:pPr>
        <w:pStyle w:val="ListBullet"/>
      </w:pPr>
      <w:r>
        <w:t>19. csoport - KAWASAKI Versys 650 - 13:30 - 13:45</w:t>
      </w:r>
    </w:p>
    <w:p>
      <w:pPr>
        <w:pStyle w:val="ListBullet"/>
      </w:pPr>
      <w:r>
        <w:t>21. csoport - KAWASAKI Versys 650 - 14:00 - 14:15</w:t>
      </w:r>
    </w:p>
    <w:p>
      <w:pPr>
        <w:pStyle w:val="ListBullet"/>
      </w:pPr>
      <w:r>
        <w:t>23. csoport - KAWASAKI Versys 650 - 14:30 - 14:45</w:t>
      </w:r>
    </w:p>
    <w:p>
      <w:pPr>
        <w:pStyle w:val="ListBullet"/>
      </w:pPr>
      <w:r>
        <w:t>25. csoport - KAWASAKI Versys 650 - 15:00 - 15:15</w:t>
      </w:r>
    </w:p>
    <w:p>
      <w:pPr>
        <w:pStyle w:val="ListBullet"/>
      </w:pPr>
      <w:r>
        <w:t>27. csoport - KAWASAKI Versys 650 - 15:30 - 15:45</w:t>
      </w:r>
    </w:p>
    <w:p>
      <w:pPr>
        <w:pStyle w:val="ListBullet"/>
      </w:pPr>
      <w:r>
        <w:t>29. csoport - KAWASAKI Versys 650 - 16:00 - 16:15</w:t>
      </w:r>
    </w:p>
    <w:p>
      <w:pPr>
        <w:pStyle w:val="ListBullet"/>
      </w:pPr>
      <w:r>
        <w:t>31. csoport - KAWASAKI Versys 650 - 16:30 - 16:45</w:t>
      </w:r>
    </w:p>
    <w:p>
      <w:pPr>
        <w:pStyle w:val="ListBullet"/>
      </w:pPr>
      <w:r>
        <w:t>33. csoport - KAWASAKI Versys 650 - 17:00 - 17:15</w:t>
      </w:r>
    </w:p>
    <w:p>
      <w:pPr>
        <w:pStyle w:val="ListBullet"/>
      </w:pPr>
      <w:r>
        <w:t>35. csoport - KAWASAKI Versys 650 - 17:30 - 17:45</w:t>
      </w:r>
    </w:p>
    <w:p/>
    <w:p>
      <w:r>
        <w:rPr>
          <w:b/>
          <w:sz w:val="22"/>
        </w:rPr>
        <w:t>KAWASAKI W230 Meguro S1</w:t>
      </w:r>
    </w:p>
    <w:p>
      <w:pPr>
        <w:pStyle w:val="ListBullet"/>
      </w:pPr>
      <w:r>
        <w:t>5. csoport - KAWASAKI W230 Meguro S1 - 10:00 - 10:15</w:t>
      </w:r>
    </w:p>
    <w:p>
      <w:pPr>
        <w:pStyle w:val="ListBullet"/>
      </w:pPr>
      <w:r>
        <w:t>9. csoport - KAWASAKI W230 Meguro S1 - 11:00 - 11:15</w:t>
      </w:r>
    </w:p>
    <w:p>
      <w:pPr>
        <w:pStyle w:val="ListBullet"/>
      </w:pPr>
      <w:r>
        <w:t>17. csoport - KAWASAKI W230 Meguro S1 - 13:00 - 13:15</w:t>
      </w:r>
    </w:p>
    <w:p>
      <w:pPr>
        <w:pStyle w:val="ListBullet"/>
      </w:pPr>
      <w:r>
        <w:t>21. csoport - KAWASAKI W230 Meguro S1 - 14:00 - 14:15</w:t>
      </w:r>
    </w:p>
    <w:p>
      <w:pPr>
        <w:pStyle w:val="ListBullet"/>
      </w:pPr>
      <w:r>
        <w:t>25. csoport - KAWASAKI W230 Meguro S1 - 15:00 - 15:15</w:t>
      </w:r>
    </w:p>
    <w:p>
      <w:pPr>
        <w:pStyle w:val="ListBullet"/>
      </w:pPr>
      <w:r>
        <w:t>29. csoport - KAWASAKI W230 Meguro S1 - 16:00 - 16:15</w:t>
      </w:r>
    </w:p>
    <w:p>
      <w:pPr>
        <w:pStyle w:val="ListBullet"/>
      </w:pPr>
      <w:r>
        <w:t>33. csoport - KAWASAKI W230 Meguro S1 - 17:00 - 17:15</w:t>
      </w:r>
    </w:p>
    <w:p/>
    <w:p>
      <w:r>
        <w:rPr>
          <w:b/>
          <w:sz w:val="22"/>
        </w:rPr>
        <w:t>KAWASAKI W800</w:t>
      </w:r>
    </w:p>
    <w:p>
      <w:pPr>
        <w:pStyle w:val="ListBullet"/>
      </w:pPr>
      <w:r>
        <w:t>3. csoport - KAWASAKI W800 - 09:30 - 09:45</w:t>
      </w:r>
    </w:p>
    <w:p>
      <w:pPr>
        <w:pStyle w:val="ListBullet"/>
      </w:pPr>
      <w:r>
        <w:t>7. csoport - KAWASAKI W800 - 10:30 - 10:45</w:t>
      </w:r>
    </w:p>
    <w:p>
      <w:pPr>
        <w:pStyle w:val="ListBullet"/>
      </w:pPr>
      <w:r>
        <w:t>15. csoport - KAWASAKI W800 - 12:30 - 12:45</w:t>
      </w:r>
    </w:p>
    <w:p>
      <w:pPr>
        <w:pStyle w:val="ListBullet"/>
      </w:pPr>
      <w:r>
        <w:t>19. csoport - KAWASAKI W800 - 13:30 - 13:45</w:t>
      </w:r>
    </w:p>
    <w:p>
      <w:pPr>
        <w:pStyle w:val="ListBullet"/>
      </w:pPr>
      <w:r>
        <w:t>23. csoport - KAWASAKI W800 - 14:30 - 14:45</w:t>
      </w:r>
    </w:p>
    <w:p>
      <w:pPr>
        <w:pStyle w:val="ListBullet"/>
      </w:pPr>
      <w:r>
        <w:t>31. csoport - KAWASAKI W800 - 16:30 - 16:45</w:t>
      </w:r>
    </w:p>
    <w:p/>
    <w:p>
      <w:r>
        <w:rPr>
          <w:b/>
          <w:sz w:val="22"/>
        </w:rPr>
        <w:t>KAWASAKI Z H2</w:t>
      </w:r>
    </w:p>
    <w:p>
      <w:pPr>
        <w:pStyle w:val="ListBullet"/>
      </w:pPr>
      <w:r>
        <w:t>2. csoport - KAWASAKI Z H2 - 09:15 - 09:30</w:t>
      </w:r>
    </w:p>
    <w:p>
      <w:pPr>
        <w:pStyle w:val="ListBullet"/>
      </w:pPr>
      <w:r>
        <w:t>4. csoport - KAWASAKI Z H2 - 09:45 - 10:00</w:t>
      </w:r>
    </w:p>
    <w:p>
      <w:pPr>
        <w:pStyle w:val="ListBullet"/>
      </w:pPr>
      <w:r>
        <w:t>6. csoport - KAWASAKI Z H2 - 10:15 - 10:30</w:t>
      </w:r>
    </w:p>
    <w:p>
      <w:pPr>
        <w:pStyle w:val="ListBullet"/>
      </w:pPr>
      <w:r>
        <w:t>8. csoport - KAWASAKI Z H2 - 10:45 - 11:00</w:t>
      </w:r>
    </w:p>
    <w:p>
      <w:pPr>
        <w:pStyle w:val="ListBullet"/>
      </w:pPr>
      <w:r>
        <w:t>10. csoport - KAWASAKI Z H2 - 11:15 - 11:30</w:t>
      </w:r>
    </w:p>
    <w:p>
      <w:pPr>
        <w:pStyle w:val="ListBullet"/>
      </w:pPr>
      <w:r>
        <w:t>12. csoport - KAWASAKI Z H2 - 11:45 - 12:00</w:t>
      </w:r>
    </w:p>
    <w:p>
      <w:pPr>
        <w:pStyle w:val="ListBullet"/>
      </w:pPr>
      <w:r>
        <w:t>14. csoport - KAWASAKI Z H2 - 12:15 - 12:30</w:t>
      </w:r>
    </w:p>
    <w:p>
      <w:pPr>
        <w:pStyle w:val="ListBullet"/>
      </w:pPr>
      <w:r>
        <w:t>16. csoport - KAWASAKI Z H2 - 12:45 - 13:00</w:t>
      </w:r>
    </w:p>
    <w:p>
      <w:pPr>
        <w:pStyle w:val="ListBullet"/>
      </w:pPr>
      <w:r>
        <w:t>18. csoport - KAWASAKI Z H2 - 13:15 - 13:30</w:t>
      </w:r>
    </w:p>
    <w:p>
      <w:pPr>
        <w:pStyle w:val="ListBullet"/>
      </w:pPr>
      <w:r>
        <w:t>20. csoport - KAWASAKI Z H2 - 13:45 - 14:00</w:t>
      </w:r>
    </w:p>
    <w:p>
      <w:pPr>
        <w:pStyle w:val="ListBullet"/>
      </w:pPr>
      <w:r>
        <w:t>22. csoport - KAWASAKI Z H2 - 14:15 - 14:30</w:t>
      </w:r>
    </w:p>
    <w:p>
      <w:pPr>
        <w:pStyle w:val="ListBullet"/>
      </w:pPr>
      <w:r>
        <w:t>24. csoport - KAWASAKI Z H2 - 14:45 - 15:00</w:t>
      </w:r>
    </w:p>
    <w:p>
      <w:pPr>
        <w:pStyle w:val="ListBullet"/>
      </w:pPr>
      <w:r>
        <w:t>26. csoport - KAWASAKI Z H2 - 15:15 - 15:30</w:t>
      </w:r>
    </w:p>
    <w:p>
      <w:pPr>
        <w:pStyle w:val="ListBullet"/>
      </w:pPr>
      <w:r>
        <w:t>28. csoport - KAWASAKI Z H2 - 15:45 - 16:00</w:t>
      </w:r>
    </w:p>
    <w:p>
      <w:pPr>
        <w:pStyle w:val="ListBullet"/>
      </w:pPr>
      <w:r>
        <w:t>30. csoport - KAWASAKI Z H2 - 16:15 - 16:30</w:t>
      </w:r>
    </w:p>
    <w:p>
      <w:pPr>
        <w:pStyle w:val="ListBullet"/>
      </w:pPr>
      <w:r>
        <w:t>32. csoport - KAWASAKI Z H2 - 16:45 - 17:00</w:t>
      </w:r>
    </w:p>
    <w:p>
      <w:pPr>
        <w:pStyle w:val="ListBullet"/>
      </w:pPr>
      <w:r>
        <w:t>34. csoport - KAWASAKI Z H2 - 17:15 - 17:30</w:t>
      </w:r>
    </w:p>
    <w:p>
      <w:pPr>
        <w:pStyle w:val="ListBullet"/>
      </w:pPr>
      <w:r>
        <w:t>36. csoport - KAWASAKI Z H2 - 17:45 - 18:00</w:t>
      </w:r>
    </w:p>
    <w:p/>
    <w:p>
      <w:r>
        <w:rPr>
          <w:b/>
          <w:sz w:val="22"/>
        </w:rPr>
        <w:t>KAWASAKI Z500</w:t>
      </w:r>
    </w:p>
    <w:p>
      <w:pPr>
        <w:pStyle w:val="ListBullet"/>
      </w:pPr>
      <w:r>
        <w:t>3. csoport - KAWASAKI Z500 - 09:30 - 09:45</w:t>
      </w:r>
    </w:p>
    <w:p>
      <w:pPr>
        <w:pStyle w:val="ListBullet"/>
      </w:pPr>
      <w:r>
        <w:t>7. csoport - KAWASAKI Z500 - 10:30 - 10:45</w:t>
      </w:r>
    </w:p>
    <w:p>
      <w:pPr>
        <w:pStyle w:val="ListBullet"/>
      </w:pPr>
      <w:r>
        <w:t>11. csoport - KAWASAKI Z500 - 11:30 - 11:45</w:t>
      </w:r>
    </w:p>
    <w:p>
      <w:pPr>
        <w:pStyle w:val="ListBullet"/>
      </w:pPr>
      <w:r>
        <w:t>15. csoport - KAWASAKI Z500 - 12:30 - 12:45</w:t>
      </w:r>
    </w:p>
    <w:p>
      <w:pPr>
        <w:pStyle w:val="ListBullet"/>
      </w:pPr>
      <w:r>
        <w:t>19. csoport - KAWASAKI Z500 - 13:30 - 13:45</w:t>
      </w:r>
    </w:p>
    <w:p>
      <w:pPr>
        <w:pStyle w:val="ListBullet"/>
      </w:pPr>
      <w:r>
        <w:t>23. csoport - KAWASAKI Z500 - 14:30 - 14:45</w:t>
      </w:r>
    </w:p>
    <w:p>
      <w:pPr>
        <w:pStyle w:val="ListBullet"/>
      </w:pPr>
      <w:r>
        <w:t>27. csoport - KAWASAKI Z500 - 15:30 - 15:45</w:t>
      </w:r>
    </w:p>
    <w:p>
      <w:pPr>
        <w:pStyle w:val="ListBullet"/>
      </w:pPr>
      <w:r>
        <w:t>31. csoport - KAWASAKI Z500 - 16:30 - 16:45</w:t>
      </w:r>
    </w:p>
    <w:p>
      <w:pPr>
        <w:pStyle w:val="ListBullet"/>
      </w:pPr>
      <w:r>
        <w:t>35. csoport - KAWASAKI Z500 - 17:30 - 17:45</w:t>
      </w:r>
    </w:p>
    <w:p/>
    <w:p>
      <w:r>
        <w:rPr>
          <w:b/>
          <w:sz w:val="22"/>
        </w:rPr>
        <w:t>KAWASAKI Z650</w:t>
      </w:r>
    </w:p>
    <w:p>
      <w:pPr>
        <w:pStyle w:val="ListBullet"/>
      </w:pPr>
      <w:r>
        <w:t>1. csoport - KAWASAKI Z650 - 09:00 - 09:15</w:t>
      </w:r>
    </w:p>
    <w:p>
      <w:pPr>
        <w:pStyle w:val="ListBullet"/>
      </w:pPr>
      <w:r>
        <w:t>4. csoport - KAWASAKI Z650 - 09:45 - 10:00</w:t>
      </w:r>
    </w:p>
    <w:p>
      <w:pPr>
        <w:pStyle w:val="ListBullet"/>
      </w:pPr>
      <w:r>
        <w:t>7. csoport - KAWASAKI Z650 - 10:30 - 10:45</w:t>
      </w:r>
    </w:p>
    <w:p>
      <w:pPr>
        <w:pStyle w:val="ListBullet"/>
      </w:pPr>
      <w:r>
        <w:t>10. csoport - KAWASAKI Z650 - 11:15 - 11:30</w:t>
      </w:r>
    </w:p>
    <w:p>
      <w:pPr>
        <w:pStyle w:val="ListBullet"/>
      </w:pPr>
      <w:r>
        <w:t>13. csoport - KAWASAKI Z650 - 12:00 - 12:15</w:t>
      </w:r>
    </w:p>
    <w:p>
      <w:pPr>
        <w:pStyle w:val="ListBullet"/>
      </w:pPr>
      <w:r>
        <w:t>16. csoport - KAWASAKI Z650 - 12:45 - 13:00</w:t>
      </w:r>
    </w:p>
    <w:p>
      <w:pPr>
        <w:pStyle w:val="ListBullet"/>
      </w:pPr>
      <w:r>
        <w:t>19. csoport - KAWASAKI Z650 - 13:30 - 13:45</w:t>
      </w:r>
    </w:p>
    <w:p>
      <w:pPr>
        <w:pStyle w:val="ListBullet"/>
      </w:pPr>
      <w:r>
        <w:t>22. csoport - KAWASAKI Z650 - 14:15 - 14:30</w:t>
      </w:r>
    </w:p>
    <w:p>
      <w:pPr>
        <w:pStyle w:val="ListBullet"/>
      </w:pPr>
      <w:r>
        <w:t>25. csoport - KAWASAKI Z650 - 15:00 - 15:15</w:t>
      </w:r>
    </w:p>
    <w:p>
      <w:pPr>
        <w:pStyle w:val="ListBullet"/>
      </w:pPr>
      <w:r>
        <w:t>28. csoport - KAWASAKI Z650 - 15:45 - 16:00</w:t>
      </w:r>
    </w:p>
    <w:p>
      <w:pPr>
        <w:pStyle w:val="ListBullet"/>
      </w:pPr>
      <w:r>
        <w:t>34. csoport - KAWASAKI Z650 - 17:15 - 17:30</w:t>
      </w:r>
    </w:p>
    <w:p/>
    <w:p>
      <w:r>
        <w:rPr>
          <w:b/>
          <w:sz w:val="22"/>
        </w:rPr>
        <w:t>KAWASAKI Z900RS</w:t>
      </w:r>
    </w:p>
    <w:p>
      <w:pPr>
        <w:pStyle w:val="ListBullet"/>
      </w:pPr>
      <w:r>
        <w:t>5. csoport - KAWASAKI Z900RS - 10:00 - 10:15</w:t>
      </w:r>
    </w:p>
    <w:p>
      <w:pPr>
        <w:pStyle w:val="ListBullet"/>
      </w:pPr>
      <w:r>
        <w:t>8. csoport - KAWASAKI Z900RS - 10:45 - 11:00</w:t>
      </w:r>
    </w:p>
    <w:p>
      <w:pPr>
        <w:pStyle w:val="ListBullet"/>
      </w:pPr>
      <w:r>
        <w:t>11. csoport - KAWASAKI Z900RS - 11:30 - 11:45</w:t>
      </w:r>
    </w:p>
    <w:p>
      <w:pPr>
        <w:pStyle w:val="ListBullet"/>
      </w:pPr>
      <w:r>
        <w:t>14. csoport - KAWASAKI Z900RS - 12:15 - 12:30</w:t>
      </w:r>
    </w:p>
    <w:p>
      <w:pPr>
        <w:pStyle w:val="ListBullet"/>
      </w:pPr>
      <w:r>
        <w:t>17. csoport - KAWASAKI Z900RS - 13:00 - 13:15</w:t>
      </w:r>
    </w:p>
    <w:p>
      <w:pPr>
        <w:pStyle w:val="ListBullet"/>
      </w:pPr>
      <w:r>
        <w:t>20. csoport - KAWASAKI Z900RS - 13:45 - 14:00</w:t>
      </w:r>
    </w:p>
    <w:p>
      <w:pPr>
        <w:pStyle w:val="ListBullet"/>
      </w:pPr>
      <w:r>
        <w:t>23. csoport - KAWASAKI Z900RS - 14:30 - 14:45</w:t>
      </w:r>
    </w:p>
    <w:p>
      <w:pPr>
        <w:pStyle w:val="ListBullet"/>
      </w:pPr>
      <w:r>
        <w:t>26. csoport - KAWASAKI Z900RS - 15:15 - 15:30</w:t>
      </w:r>
    </w:p>
    <w:p>
      <w:pPr>
        <w:pStyle w:val="ListBullet"/>
      </w:pPr>
      <w:r>
        <w:t>32. csoport - KAWASAKI Z900RS - 16:45 - 17:00</w:t>
      </w:r>
    </w:p>
    <w:p>
      <w:pPr>
        <w:pStyle w:val="ListBullet"/>
      </w:pPr>
      <w:r>
        <w:t>35. csoport - KAWASAKI Z900RS - 17:30 - 17:45</w:t>
      </w:r>
    </w:p>
    <w:p/>
    <w:p>
      <w:r>
        <w:rPr>
          <w:b/>
          <w:sz w:val="22"/>
        </w:rPr>
        <w:t>KAWASAKI ZX-10R</w:t>
      </w:r>
    </w:p>
    <w:p>
      <w:pPr>
        <w:pStyle w:val="ListBullet"/>
      </w:pPr>
      <w:r>
        <w:t>1. csoport - KAWASAKI ZX-10R - 09:00 - 09:15</w:t>
      </w:r>
    </w:p>
    <w:p>
      <w:pPr>
        <w:pStyle w:val="ListBullet"/>
      </w:pPr>
      <w:r>
        <w:t>3. csoport - KAWASAKI ZX-10R - 09:30 - 09:45</w:t>
      </w:r>
    </w:p>
    <w:p>
      <w:pPr>
        <w:pStyle w:val="ListBullet"/>
      </w:pPr>
      <w:r>
        <w:t>5. csoport - KAWASAKI ZX-10R - 10:00 - 10:15</w:t>
      </w:r>
    </w:p>
    <w:p>
      <w:pPr>
        <w:pStyle w:val="ListBullet"/>
      </w:pPr>
      <w:r>
        <w:t>7. csoport - KAWASAKI ZX-10R - 10:30 - 10:45</w:t>
      </w:r>
    </w:p>
    <w:p>
      <w:pPr>
        <w:pStyle w:val="ListBullet"/>
      </w:pPr>
      <w:r>
        <w:t>9. csoport - KAWASAKI ZX-10R - 11:00 - 11:15</w:t>
      </w:r>
    </w:p>
    <w:p>
      <w:pPr>
        <w:pStyle w:val="ListBullet"/>
      </w:pPr>
      <w:r>
        <w:t>11. csoport - KAWASAKI ZX-10R - 11:30 - 11:45</w:t>
      </w:r>
    </w:p>
    <w:p>
      <w:pPr>
        <w:pStyle w:val="ListBullet"/>
      </w:pPr>
      <w:r>
        <w:t>13. csoport - KAWASAKI ZX-10R - 12:00 - 12:15</w:t>
      </w:r>
    </w:p>
    <w:p>
      <w:pPr>
        <w:pStyle w:val="ListBullet"/>
      </w:pPr>
      <w:r>
        <w:t>15. csoport - KAWASAKI ZX-10R - 12:30 - 12:45</w:t>
      </w:r>
    </w:p>
    <w:p>
      <w:pPr>
        <w:pStyle w:val="ListBullet"/>
      </w:pPr>
      <w:r>
        <w:t>17. csoport - KAWASAKI ZX-10R - 13:00 - 13:15</w:t>
      </w:r>
    </w:p>
    <w:p>
      <w:pPr>
        <w:pStyle w:val="ListBullet"/>
      </w:pPr>
      <w:r>
        <w:t>19. csoport - KAWASAKI ZX-10R - 13:30 - 13:45</w:t>
      </w:r>
    </w:p>
    <w:p>
      <w:pPr>
        <w:pStyle w:val="ListBullet"/>
      </w:pPr>
      <w:r>
        <w:t>21. csoport - KAWASAKI ZX-10R - 14:00 - 14:15</w:t>
      </w:r>
    </w:p>
    <w:p>
      <w:pPr>
        <w:pStyle w:val="ListBullet"/>
      </w:pPr>
      <w:r>
        <w:t>23. csoport - KAWASAKI ZX-10R - 14:30 - 14:45</w:t>
      </w:r>
    </w:p>
    <w:p>
      <w:pPr>
        <w:pStyle w:val="ListBullet"/>
      </w:pPr>
      <w:r>
        <w:t>25. csoport - KAWASAKI ZX-10R - 15:00 - 15:15</w:t>
      </w:r>
    </w:p>
    <w:p>
      <w:pPr>
        <w:pStyle w:val="ListBullet"/>
      </w:pPr>
      <w:r>
        <w:t>27. csoport - KAWASAKI ZX-10R - 15:30 - 15:45</w:t>
      </w:r>
    </w:p>
    <w:p>
      <w:pPr>
        <w:pStyle w:val="ListBullet"/>
      </w:pPr>
      <w:r>
        <w:t>29. csoport - KAWASAKI ZX-10R - 16:00 - 16:15</w:t>
      </w:r>
    </w:p>
    <w:p>
      <w:pPr>
        <w:pStyle w:val="ListBullet"/>
      </w:pPr>
      <w:r>
        <w:t>31. csoport - KAWASAKI ZX-10R - 16:30 - 16:45</w:t>
      </w:r>
    </w:p>
    <w:p>
      <w:pPr>
        <w:pStyle w:val="ListBullet"/>
      </w:pPr>
      <w:r>
        <w:t>33. csoport - KAWASAKI ZX-10R - 17:00 - 17:15</w:t>
      </w:r>
    </w:p>
    <w:p>
      <w:pPr>
        <w:pStyle w:val="ListBullet"/>
      </w:pPr>
      <w:r>
        <w:t>35. csoport - KAWASAKI ZX-10R - 17:30 - 17:45</w:t>
      </w:r>
    </w:p>
    <w:p/>
    <w:p>
      <w:r>
        <w:rPr>
          <w:b/>
          <w:sz w:val="22"/>
        </w:rPr>
        <w:t>KAWASAKI ZX-6</w:t>
      </w:r>
    </w:p>
    <w:p>
      <w:pPr>
        <w:pStyle w:val="ListBullet"/>
      </w:pPr>
      <w:r>
        <w:t>2. csoport - KAWASAKI ZX-6 - 09:15 - 09:30</w:t>
      </w:r>
    </w:p>
    <w:p>
      <w:pPr>
        <w:pStyle w:val="ListBullet"/>
      </w:pPr>
      <w:r>
        <w:t>4. csoport - KAWASAKI ZX-6 - 09:45 - 10:00</w:t>
      </w:r>
    </w:p>
    <w:p>
      <w:pPr>
        <w:pStyle w:val="ListBullet"/>
      </w:pPr>
      <w:r>
        <w:t>6. csoport - KAWASAKI ZX-6 - 10:15 - 10:30</w:t>
      </w:r>
    </w:p>
    <w:p>
      <w:pPr>
        <w:pStyle w:val="ListBullet"/>
      </w:pPr>
      <w:r>
        <w:t>8. csoport - KAWASAKI ZX-6 - 10:45 - 11:00</w:t>
      </w:r>
    </w:p>
    <w:p>
      <w:pPr>
        <w:pStyle w:val="ListBullet"/>
      </w:pPr>
      <w:r>
        <w:t>10. csoport - KAWASAKI ZX-6 - 11:15 - 11:30</w:t>
      </w:r>
    </w:p>
    <w:p>
      <w:pPr>
        <w:pStyle w:val="ListBullet"/>
      </w:pPr>
      <w:r>
        <w:t>12. csoport - KAWASAKI ZX-6 - 11:45 - 12:00</w:t>
      </w:r>
    </w:p>
    <w:p>
      <w:pPr>
        <w:pStyle w:val="ListBullet"/>
      </w:pPr>
      <w:r>
        <w:t>14. csoport - KAWASAKI ZX-6 - 12:15 - 12:30</w:t>
      </w:r>
    </w:p>
    <w:p>
      <w:pPr>
        <w:pStyle w:val="ListBullet"/>
      </w:pPr>
      <w:r>
        <w:t>16. csoport - KAWASAKI ZX-6 - 12:45 - 13:00</w:t>
      </w:r>
    </w:p>
    <w:p>
      <w:pPr>
        <w:pStyle w:val="ListBullet"/>
      </w:pPr>
      <w:r>
        <w:t>18. csoport - KAWASAKI ZX-6 - 13:15 - 13:30</w:t>
      </w:r>
    </w:p>
    <w:p>
      <w:pPr>
        <w:pStyle w:val="ListBullet"/>
      </w:pPr>
      <w:r>
        <w:t>20. csoport - KAWASAKI ZX-6 - 13:45 - 14:00</w:t>
      </w:r>
    </w:p>
    <w:p>
      <w:pPr>
        <w:pStyle w:val="ListBullet"/>
      </w:pPr>
      <w:r>
        <w:t>22. csoport - KAWASAKI ZX-6 - 14:15 - 14:30</w:t>
      </w:r>
    </w:p>
    <w:p>
      <w:pPr>
        <w:pStyle w:val="ListBullet"/>
      </w:pPr>
      <w:r>
        <w:t>24. csoport - KAWASAKI ZX-6 - 14:45 - 15:00</w:t>
      </w:r>
    </w:p>
    <w:p>
      <w:pPr>
        <w:pStyle w:val="ListBullet"/>
      </w:pPr>
      <w:r>
        <w:t>26. csoport - KAWASAKI ZX-6 - 15:15 - 15:30</w:t>
      </w:r>
    </w:p>
    <w:p>
      <w:pPr>
        <w:pStyle w:val="ListBullet"/>
      </w:pPr>
      <w:r>
        <w:t>28. csoport - KAWASAKI ZX-6 - 15:45 - 16:00</w:t>
      </w:r>
    </w:p>
    <w:p>
      <w:pPr>
        <w:pStyle w:val="ListBullet"/>
      </w:pPr>
      <w:r>
        <w:t>30. csoport - KAWASAKI ZX-6 - 16:15 - 16:30</w:t>
      </w:r>
    </w:p>
    <w:p>
      <w:pPr>
        <w:pStyle w:val="ListBullet"/>
      </w:pPr>
      <w:r>
        <w:t>32. csoport - KAWASAKI ZX-6 - 16:45 - 17:00</w:t>
      </w:r>
    </w:p>
    <w:p>
      <w:pPr>
        <w:pStyle w:val="ListBullet"/>
      </w:pPr>
      <w:r>
        <w:t>34. csoport - KAWASAKI ZX-6 - 17:15 - 17:30</w:t>
      </w:r>
    </w:p>
    <w:p>
      <w:pPr>
        <w:pStyle w:val="ListBullet"/>
      </w:pPr>
      <w:r>
        <w:t>36. csoport - KAWASAKI ZX-6 - 17:45 - 18:00</w:t>
      </w:r>
    </w:p>
    <w:p/>
    <w:p>
      <w:r>
        <w:rPr>
          <w:b/>
          <w:sz w:val="22"/>
        </w:rPr>
        <w:t>KTM 1290 Super Adventure R - 2024</w:t>
      </w:r>
    </w:p>
    <w:p>
      <w:pPr>
        <w:pStyle w:val="ListBullet"/>
      </w:pPr>
      <w:r>
        <w:t>1. csoport - KTM 1290 Super Adventure R - 2024 - 09:00 - 09:15</w:t>
      </w:r>
    </w:p>
    <w:p>
      <w:pPr>
        <w:pStyle w:val="ListBullet"/>
      </w:pPr>
      <w:r>
        <w:t>3. csoport - KTM 1290 Super Adventure R - 2024 - 09:30 - 09:45</w:t>
      </w:r>
    </w:p>
    <w:p>
      <w:pPr>
        <w:pStyle w:val="ListBullet"/>
      </w:pPr>
      <w:r>
        <w:t>5. csoport - KTM 1290 Super Adventure R - 2024 - 10:00 - 10:15</w:t>
      </w:r>
    </w:p>
    <w:p>
      <w:pPr>
        <w:pStyle w:val="ListBullet"/>
      </w:pPr>
      <w:r>
        <w:t>9. csoport - KTM 1290 Super Adventure R - 2024 - 11:00 - 11:15</w:t>
      </w:r>
    </w:p>
    <w:p>
      <w:pPr>
        <w:pStyle w:val="ListBullet"/>
      </w:pPr>
      <w:r>
        <w:t>11. csoport - KTM 1290 Super Adventure R - 2024 - 11:30 - 11:45</w:t>
      </w:r>
    </w:p>
    <w:p>
      <w:pPr>
        <w:pStyle w:val="ListBullet"/>
      </w:pPr>
      <w:r>
        <w:t>13. csoport - KTM 1290 Super Adventure R - 2024 - 12:00 - 12:15</w:t>
      </w:r>
    </w:p>
    <w:p>
      <w:pPr>
        <w:pStyle w:val="ListBullet"/>
      </w:pPr>
      <w:r>
        <w:t>15. csoport - KTM 1290 Super Adventure R - 2024 - 12:30 - 12:45</w:t>
      </w:r>
    </w:p>
    <w:p>
      <w:pPr>
        <w:pStyle w:val="ListBullet"/>
      </w:pPr>
      <w:r>
        <w:t>17. csoport - KTM 1290 Super Adventure R - 2024 - 13:00 - 13:15</w:t>
      </w:r>
    </w:p>
    <w:p>
      <w:pPr>
        <w:pStyle w:val="ListBullet"/>
      </w:pPr>
      <w:r>
        <w:t>19. csoport - KTM 1290 Super Adventure R - 2024 - 13:30 - 13:45</w:t>
      </w:r>
    </w:p>
    <w:p>
      <w:pPr>
        <w:pStyle w:val="ListBullet"/>
      </w:pPr>
      <w:r>
        <w:t>21. csoport - KTM 1290 Super Adventure R - 2024 - 14:00 - 14:15</w:t>
      </w:r>
    </w:p>
    <w:p>
      <w:pPr>
        <w:pStyle w:val="ListBullet"/>
      </w:pPr>
      <w:r>
        <w:t>23. csoport - KTM 1290 Super Adventure R - 2024 - 14:30 - 14:45</w:t>
      </w:r>
    </w:p>
    <w:p>
      <w:pPr>
        <w:pStyle w:val="ListBullet"/>
      </w:pPr>
      <w:r>
        <w:t>25. csoport - KTM 1290 Super Adventure R - 2024 - 15:00 - 15:15</w:t>
      </w:r>
    </w:p>
    <w:p>
      <w:pPr>
        <w:pStyle w:val="ListBullet"/>
      </w:pPr>
      <w:r>
        <w:t>27. csoport - KTM 1290 Super Adventure R - 2024 - 15:30 - 15:45</w:t>
      </w:r>
    </w:p>
    <w:p>
      <w:pPr>
        <w:pStyle w:val="ListBullet"/>
      </w:pPr>
      <w:r>
        <w:t>29. csoport - KTM 1290 Super Adventure R - 2024 - 16:00 - 16:15</w:t>
      </w:r>
    </w:p>
    <w:p>
      <w:pPr>
        <w:pStyle w:val="ListBullet"/>
      </w:pPr>
      <w:r>
        <w:t>31. csoport - KTM 1290 Super Adventure R - 2024 - 16:30 - 16:45</w:t>
      </w:r>
    </w:p>
    <w:p>
      <w:pPr>
        <w:pStyle w:val="ListBullet"/>
      </w:pPr>
      <w:r>
        <w:t>33. csoport - KTM 1290 Super Adventure R - 2024 - 17:00 - 17:15</w:t>
      </w:r>
    </w:p>
    <w:p>
      <w:pPr>
        <w:pStyle w:val="ListBullet"/>
      </w:pPr>
      <w:r>
        <w:t>35. csoport - KTM 1290 Super Adventure R - 2024 - 17:30 - 17:45</w:t>
      </w:r>
    </w:p>
    <w:p/>
    <w:p>
      <w:r>
        <w:rPr>
          <w:b/>
          <w:sz w:val="22"/>
        </w:rPr>
        <w:t>KTM 790 Adventure - 2024</w:t>
      </w:r>
    </w:p>
    <w:p>
      <w:pPr>
        <w:pStyle w:val="ListBullet"/>
      </w:pPr>
      <w:r>
        <w:t>4. csoport - KTM 790 Adventure - 2024 - 09:45 - 10:00</w:t>
      </w:r>
    </w:p>
    <w:p>
      <w:pPr>
        <w:pStyle w:val="ListBullet"/>
      </w:pPr>
      <w:r>
        <w:t>6. csoport - KTM 790 Adventure - 2024 - 10:15 - 10:30</w:t>
      </w:r>
    </w:p>
    <w:p>
      <w:pPr>
        <w:pStyle w:val="ListBullet"/>
      </w:pPr>
      <w:r>
        <w:t>8. csoport - KTM 790 Adventure - 2024 - 10:45 - 11:00</w:t>
      </w:r>
    </w:p>
    <w:p>
      <w:pPr>
        <w:pStyle w:val="ListBullet"/>
      </w:pPr>
      <w:r>
        <w:t>10. csoport - KTM 790 Adventure - 2024 - 11:15 - 11:30</w:t>
      </w:r>
    </w:p>
    <w:p>
      <w:pPr>
        <w:pStyle w:val="ListBullet"/>
      </w:pPr>
      <w:r>
        <w:t>12. csoport - KTM 790 Adventure - 2024 - 11:45 - 12:00</w:t>
      </w:r>
    </w:p>
    <w:p>
      <w:pPr>
        <w:pStyle w:val="ListBullet"/>
      </w:pPr>
      <w:r>
        <w:t>14. csoport - KTM 790 Adventure - 2024 - 12:15 - 12:30</w:t>
      </w:r>
    </w:p>
    <w:p>
      <w:pPr>
        <w:pStyle w:val="ListBullet"/>
      </w:pPr>
      <w:r>
        <w:t>16. csoport - KTM 790 Adventure - 2024 - 12:45 - 13:00</w:t>
      </w:r>
    </w:p>
    <w:p>
      <w:pPr>
        <w:pStyle w:val="ListBullet"/>
      </w:pPr>
      <w:r>
        <w:t>18. csoport - KTM 790 Adventure - 2024 - 13:15 - 13:30</w:t>
      </w:r>
    </w:p>
    <w:p>
      <w:pPr>
        <w:pStyle w:val="ListBullet"/>
      </w:pPr>
      <w:r>
        <w:t>20. csoport - KTM 790 Adventure - 2024 - 13:45 - 14:00</w:t>
      </w:r>
    </w:p>
    <w:p>
      <w:pPr>
        <w:pStyle w:val="ListBullet"/>
      </w:pPr>
      <w:r>
        <w:t>22. csoport - KTM 790 Adventure - 2024 - 14:15 - 14:30</w:t>
      </w:r>
    </w:p>
    <w:p>
      <w:pPr>
        <w:pStyle w:val="ListBullet"/>
      </w:pPr>
      <w:r>
        <w:t>24. csoport - KTM 790 Adventure - 2024 - 14:45 - 15:00</w:t>
      </w:r>
    </w:p>
    <w:p>
      <w:pPr>
        <w:pStyle w:val="ListBullet"/>
      </w:pPr>
      <w:r>
        <w:t>26. csoport - KTM 790 Adventure - 2024 - 15:15 - 15:30</w:t>
      </w:r>
    </w:p>
    <w:p>
      <w:pPr>
        <w:pStyle w:val="ListBullet"/>
      </w:pPr>
      <w:r>
        <w:t>28. csoport - KTM 790 Adventure - 2024 - 15:45 - 16:00</w:t>
      </w:r>
    </w:p>
    <w:p>
      <w:pPr>
        <w:pStyle w:val="ListBullet"/>
      </w:pPr>
      <w:r>
        <w:t>30. csoport - KTM 790 Adventure - 2024 - 16:15 - 16:30</w:t>
      </w:r>
    </w:p>
    <w:p>
      <w:pPr>
        <w:pStyle w:val="ListBullet"/>
      </w:pPr>
      <w:r>
        <w:t>32. csoport - KTM 790 Adventure - 2024 - 16:45 - 17:00</w:t>
      </w:r>
    </w:p>
    <w:p>
      <w:pPr>
        <w:pStyle w:val="ListBullet"/>
      </w:pPr>
      <w:r>
        <w:t>34. csoport - KTM 790 Adventure - 2024 - 17:15 - 17:30</w:t>
      </w:r>
    </w:p>
    <w:p>
      <w:pPr>
        <w:pStyle w:val="ListBullet"/>
      </w:pPr>
      <w:r>
        <w:t>36. csoport - KTM 790 Adventure - 2024 - 17:45 - 18:00</w:t>
      </w:r>
    </w:p>
    <w:p/>
    <w:p>
      <w:r>
        <w:rPr>
          <w:b/>
          <w:sz w:val="22"/>
        </w:rPr>
        <w:t>KTM 990 Duke - 2024</w:t>
      </w:r>
    </w:p>
    <w:p>
      <w:pPr>
        <w:pStyle w:val="ListBullet"/>
      </w:pPr>
      <w:r>
        <w:t>2. csoport - KTM 990 Duke - 2024 - 09:15 - 09:30</w:t>
      </w:r>
    </w:p>
    <w:p>
      <w:pPr>
        <w:pStyle w:val="ListBullet"/>
      </w:pPr>
      <w:r>
        <w:t>4. csoport - KTM 990 Duke - 2024 - 09:45 - 10:00</w:t>
      </w:r>
    </w:p>
    <w:p>
      <w:pPr>
        <w:pStyle w:val="ListBullet"/>
      </w:pPr>
      <w:r>
        <w:t>6. csoport - KTM 990 Duke - 2024 - 10:15 - 10:30</w:t>
      </w:r>
    </w:p>
    <w:p>
      <w:pPr>
        <w:pStyle w:val="ListBullet"/>
      </w:pPr>
      <w:r>
        <w:t>8. csoport - KTM 990 Duke - 2024 - 10:45 - 11:00</w:t>
      </w:r>
    </w:p>
    <w:p>
      <w:pPr>
        <w:pStyle w:val="ListBullet"/>
      </w:pPr>
      <w:r>
        <w:t>10. csoport - KTM 990 Duke - 2024 - 11:15 - 11:30</w:t>
      </w:r>
    </w:p>
    <w:p>
      <w:pPr>
        <w:pStyle w:val="ListBullet"/>
      </w:pPr>
      <w:r>
        <w:t>12. csoport - KTM 990 Duke - 2024 - 11:45 - 12:00</w:t>
      </w:r>
    </w:p>
    <w:p>
      <w:pPr>
        <w:pStyle w:val="ListBullet"/>
      </w:pPr>
      <w:r>
        <w:t>14. csoport - KTM 990 Duke - 2024 - 12:15 - 12:30</w:t>
      </w:r>
    </w:p>
    <w:p>
      <w:pPr>
        <w:pStyle w:val="ListBullet"/>
      </w:pPr>
      <w:r>
        <w:t>16. csoport - KTM 990 Duke - 2024 - 12:45 - 13:00</w:t>
      </w:r>
    </w:p>
    <w:p>
      <w:pPr>
        <w:pStyle w:val="ListBullet"/>
      </w:pPr>
      <w:r>
        <w:t>20. csoport - KTM 990 Duke - 2024 - 13:45 - 14:00</w:t>
      </w:r>
    </w:p>
    <w:p>
      <w:pPr>
        <w:pStyle w:val="ListBullet"/>
      </w:pPr>
      <w:r>
        <w:t>22. csoport - KTM 990 Duke - 2024 - 14:15 - 14:30</w:t>
      </w:r>
    </w:p>
    <w:p>
      <w:pPr>
        <w:pStyle w:val="ListBullet"/>
      </w:pPr>
      <w:r>
        <w:t>24. csoport - KTM 990 Duke - 2024 - 14:45 - 15:00</w:t>
      </w:r>
    </w:p>
    <w:p>
      <w:pPr>
        <w:pStyle w:val="ListBullet"/>
      </w:pPr>
      <w:r>
        <w:t>26. csoport - KTM 990 Duke - 2024 - 15:15 - 15:30</w:t>
      </w:r>
    </w:p>
    <w:p>
      <w:pPr>
        <w:pStyle w:val="ListBullet"/>
      </w:pPr>
      <w:r>
        <w:t>28. csoport - KTM 990 Duke - 2024 - 15:45 - 16:00</w:t>
      </w:r>
    </w:p>
    <w:p>
      <w:pPr>
        <w:pStyle w:val="ListBullet"/>
      </w:pPr>
      <w:r>
        <w:t>30. csoport - KTM 990 Duke - 2024 - 16:15 - 16:30</w:t>
      </w:r>
    </w:p>
    <w:p>
      <w:pPr>
        <w:pStyle w:val="ListBullet"/>
      </w:pPr>
      <w:r>
        <w:t>32. csoport - KTM 990 Duke - 2024 - 16:45 - 17:00</w:t>
      </w:r>
    </w:p>
    <w:p>
      <w:pPr>
        <w:pStyle w:val="ListBullet"/>
      </w:pPr>
      <w:r>
        <w:t>34. csoport - KTM 990 Duke - 2024 - 17:15 - 17:30</w:t>
      </w:r>
    </w:p>
    <w:p>
      <w:pPr>
        <w:pStyle w:val="ListBullet"/>
      </w:pPr>
      <w:r>
        <w:t>36. csoport - KTM 990 Duke - 2024 - 17:45 - 18:00</w:t>
      </w:r>
    </w:p>
    <w:p/>
    <w:p>
      <w:r>
        <w:rPr>
          <w:b/>
          <w:sz w:val="22"/>
        </w:rPr>
        <w:t>Suzuki DL800 - 2024</w:t>
      </w:r>
    </w:p>
    <w:p>
      <w:pPr>
        <w:pStyle w:val="ListBullet"/>
      </w:pPr>
      <w:r>
        <w:t>2. csoport - Suzuki DL800 - 2024 - 09:15 - 09:30</w:t>
      </w:r>
    </w:p>
    <w:p>
      <w:pPr>
        <w:pStyle w:val="ListBullet"/>
      </w:pPr>
      <w:r>
        <w:t>4. csoport - Suzuki DL800 - 2024 - 09:45 - 10:00</w:t>
      </w:r>
    </w:p>
    <w:p>
      <w:pPr>
        <w:pStyle w:val="ListBullet"/>
      </w:pPr>
      <w:r>
        <w:t>6. csoport - Suzuki DL800 - 2024 - 10:15 - 10:30</w:t>
      </w:r>
    </w:p>
    <w:p>
      <w:pPr>
        <w:pStyle w:val="ListBullet"/>
      </w:pPr>
      <w:r>
        <w:t>8. csoport - Suzuki DL800 - 2024 - 10:45 - 11:00</w:t>
      </w:r>
    </w:p>
    <w:p>
      <w:pPr>
        <w:pStyle w:val="ListBullet"/>
      </w:pPr>
      <w:r>
        <w:t>10. csoport - Suzuki DL800 - 2024 - 11:15 - 11:30</w:t>
      </w:r>
    </w:p>
    <w:p>
      <w:pPr>
        <w:pStyle w:val="ListBullet"/>
      </w:pPr>
      <w:r>
        <w:t>12. csoport - Suzuki DL800 - 2024 - 11:45 - 12:00</w:t>
      </w:r>
    </w:p>
    <w:p>
      <w:pPr>
        <w:pStyle w:val="ListBullet"/>
      </w:pPr>
      <w:r>
        <w:t>16. csoport - Suzuki DL800 - 2024 - 12:45 - 13:00</w:t>
      </w:r>
    </w:p>
    <w:p>
      <w:pPr>
        <w:pStyle w:val="ListBullet"/>
      </w:pPr>
      <w:r>
        <w:t>18. csoport - Suzuki DL800 - 2024 - 13:15 - 13:30</w:t>
      </w:r>
    </w:p>
    <w:p>
      <w:pPr>
        <w:pStyle w:val="ListBullet"/>
      </w:pPr>
      <w:r>
        <w:t>20. csoport - Suzuki DL800 - 2024 - 13:45 - 14:00</w:t>
      </w:r>
    </w:p>
    <w:p>
      <w:pPr>
        <w:pStyle w:val="ListBullet"/>
      </w:pPr>
      <w:r>
        <w:t>22. csoport - Suzuki DL800 - 2024 - 14:15 - 14:30</w:t>
      </w:r>
    </w:p>
    <w:p>
      <w:pPr>
        <w:pStyle w:val="ListBullet"/>
      </w:pPr>
      <w:r>
        <w:t>24. csoport - Suzuki DL800 - 2024 - 14:45 - 15:00</w:t>
      </w:r>
    </w:p>
    <w:p>
      <w:pPr>
        <w:pStyle w:val="ListBullet"/>
      </w:pPr>
      <w:r>
        <w:t>26. csoport - Suzuki DL800 - 2024 - 15:15 - 15:30</w:t>
      </w:r>
    </w:p>
    <w:p>
      <w:pPr>
        <w:pStyle w:val="ListBullet"/>
      </w:pPr>
      <w:r>
        <w:t>28. csoport - Suzuki DL800 - 2024 - 15:45 - 16:00</w:t>
      </w:r>
    </w:p>
    <w:p>
      <w:pPr>
        <w:pStyle w:val="ListBullet"/>
      </w:pPr>
      <w:r>
        <w:t>30. csoport - Suzuki DL800 - 2024 - 16:15 - 16:30</w:t>
      </w:r>
    </w:p>
    <w:p>
      <w:pPr>
        <w:pStyle w:val="ListBullet"/>
      </w:pPr>
      <w:r>
        <w:t>32. csoport - Suzuki DL800 - 2024 - 16:45 - 17:00</w:t>
      </w:r>
    </w:p>
    <w:p>
      <w:pPr>
        <w:pStyle w:val="ListBullet"/>
      </w:pPr>
      <w:r>
        <w:t>34. csoport - Suzuki DL800 - 2024 - 17:15 - 17:30</w:t>
      </w:r>
    </w:p>
    <w:p>
      <w:pPr>
        <w:pStyle w:val="ListBullet"/>
      </w:pPr>
      <w:r>
        <w:t>36. csoport - Suzuki DL800 - 2024 - 17:45 - 18:00</w:t>
      </w:r>
    </w:p>
    <w:p/>
    <w:p>
      <w:r>
        <w:rPr>
          <w:b/>
          <w:sz w:val="22"/>
        </w:rPr>
        <w:t>Suzuki GSX-S1000 GX - 2024</w:t>
      </w:r>
    </w:p>
    <w:p>
      <w:pPr>
        <w:pStyle w:val="ListBullet"/>
      </w:pPr>
      <w:r>
        <w:t>1. csoport - Suzuki GSX-S1000 GX - 2024 - 09:00 - 09:15</w:t>
      </w:r>
    </w:p>
    <w:p>
      <w:pPr>
        <w:pStyle w:val="ListBullet"/>
      </w:pPr>
      <w:r>
        <w:t>3. csoport - Suzuki GSX-S1000 GX - 2024 - 09:30 - 09:45</w:t>
      </w:r>
    </w:p>
    <w:p>
      <w:pPr>
        <w:pStyle w:val="ListBullet"/>
      </w:pPr>
      <w:r>
        <w:t>5. csoport - Suzuki GSX-S1000 GX - 2024 - 10:00 - 10:15</w:t>
      </w:r>
    </w:p>
    <w:p>
      <w:pPr>
        <w:pStyle w:val="ListBullet"/>
      </w:pPr>
      <w:r>
        <w:t>7. csoport - Suzuki GSX-S1000 GX - 2024 - 10:30 - 10:45</w:t>
      </w:r>
    </w:p>
    <w:p>
      <w:pPr>
        <w:pStyle w:val="ListBullet"/>
      </w:pPr>
      <w:r>
        <w:t>9. csoport - Suzuki GSX-S1000 GX - 2024 - 11:00 - 11:15</w:t>
      </w:r>
    </w:p>
    <w:p>
      <w:pPr>
        <w:pStyle w:val="ListBullet"/>
      </w:pPr>
      <w:r>
        <w:t>11. csoport - Suzuki GSX-S1000 GX - 2024 - 11:30 - 11:45</w:t>
      </w:r>
    </w:p>
    <w:p>
      <w:pPr>
        <w:pStyle w:val="ListBullet"/>
      </w:pPr>
      <w:r>
        <w:t>13. csoport - Suzuki GSX-S1000 GX - 2024 - 12:00 - 12:15</w:t>
      </w:r>
    </w:p>
    <w:p>
      <w:pPr>
        <w:pStyle w:val="ListBullet"/>
      </w:pPr>
      <w:r>
        <w:t>15. csoport - Suzuki GSX-S1000 GX - 2024 - 12:30 - 12:45</w:t>
      </w:r>
    </w:p>
    <w:p>
      <w:pPr>
        <w:pStyle w:val="ListBullet"/>
      </w:pPr>
      <w:r>
        <w:t>17. csoport - Suzuki GSX-S1000 GX - 2024 - 13:00 - 13:15</w:t>
      </w:r>
    </w:p>
    <w:p>
      <w:pPr>
        <w:pStyle w:val="ListBullet"/>
      </w:pPr>
      <w:r>
        <w:t>19. csoport - Suzuki GSX-S1000 GX - 2024 - 13:30 - 13:45</w:t>
      </w:r>
    </w:p>
    <w:p>
      <w:pPr>
        <w:pStyle w:val="ListBullet"/>
      </w:pPr>
      <w:r>
        <w:t>21. csoport - Suzuki GSX-S1000 GX - 2024 - 14:00 - 14:15</w:t>
      </w:r>
    </w:p>
    <w:p>
      <w:pPr>
        <w:pStyle w:val="ListBullet"/>
      </w:pPr>
      <w:r>
        <w:t>23. csoport - Suzuki GSX-S1000 GX - 2024 - 14:30 - 14:45</w:t>
      </w:r>
    </w:p>
    <w:p>
      <w:pPr>
        <w:pStyle w:val="ListBullet"/>
      </w:pPr>
      <w:r>
        <w:t>25. csoport - Suzuki GSX-S1000 GX - 2024 - 15:00 - 15:15</w:t>
      </w:r>
    </w:p>
    <w:p>
      <w:pPr>
        <w:pStyle w:val="ListBullet"/>
      </w:pPr>
      <w:r>
        <w:t>27. csoport - Suzuki GSX-S1000 GX - 2024 - 15:30 - 15:45</w:t>
      </w:r>
    </w:p>
    <w:p>
      <w:pPr>
        <w:pStyle w:val="ListBullet"/>
      </w:pPr>
      <w:r>
        <w:t>29. csoport - Suzuki GSX-S1000 GX - 2024 - 16:00 - 16:15</w:t>
      </w:r>
    </w:p>
    <w:p>
      <w:pPr>
        <w:pStyle w:val="ListBullet"/>
      </w:pPr>
      <w:r>
        <w:t>31. csoport - Suzuki GSX-S1000 GX - 2024 - 16:30 - 16:45</w:t>
      </w:r>
    </w:p>
    <w:p>
      <w:pPr>
        <w:pStyle w:val="ListBullet"/>
      </w:pPr>
      <w:r>
        <w:t>33. csoport - Suzuki GSX-S1000 GX - 2024 - 17:00 - 17:15</w:t>
      </w:r>
    </w:p>
    <w:p>
      <w:pPr>
        <w:pStyle w:val="ListBullet"/>
      </w:pPr>
      <w:r>
        <w:t>35. csoport - Suzuki GSX-S1000 GX - 2024 - 17:30 - 17:45</w:t>
      </w:r>
    </w:p>
    <w:p/>
    <w:p>
      <w:r>
        <w:rPr>
          <w:b/>
          <w:sz w:val="22"/>
        </w:rPr>
        <w:t>Triumph Daytona 660</w:t>
      </w:r>
    </w:p>
    <w:p>
      <w:pPr>
        <w:pStyle w:val="ListBullet"/>
      </w:pPr>
      <w:r>
        <w:t>1. csoport - Triumph Daytona 660 - 09:00 - 09:15</w:t>
      </w:r>
    </w:p>
    <w:p>
      <w:pPr>
        <w:pStyle w:val="ListBullet"/>
      </w:pPr>
      <w:r>
        <w:t>3. csoport - Triumph Daytona 660 - 09:30 - 09:45</w:t>
      </w:r>
    </w:p>
    <w:p>
      <w:pPr>
        <w:pStyle w:val="ListBullet"/>
      </w:pPr>
      <w:r>
        <w:t>5. csoport - Triumph Daytona 660 - 10:00 - 10:15</w:t>
      </w:r>
    </w:p>
    <w:p>
      <w:pPr>
        <w:pStyle w:val="ListBullet"/>
      </w:pPr>
      <w:r>
        <w:t>9. csoport - Triumph Daytona 660 - 11:00 - 11:15</w:t>
      </w:r>
    </w:p>
    <w:p>
      <w:pPr>
        <w:pStyle w:val="ListBullet"/>
      </w:pPr>
      <w:r>
        <w:t>11. csoport - Triumph Daytona 660 - 11:30 - 11:45</w:t>
      </w:r>
    </w:p>
    <w:p>
      <w:pPr>
        <w:pStyle w:val="ListBullet"/>
      </w:pPr>
      <w:r>
        <w:t>13. csoport - Triumph Daytona 660 - 12:00 - 12:15</w:t>
      </w:r>
    </w:p>
    <w:p>
      <w:pPr>
        <w:pStyle w:val="ListBullet"/>
      </w:pPr>
      <w:r>
        <w:t>15. csoport - Triumph Daytona 660 - 12:30 - 12:45</w:t>
      </w:r>
    </w:p>
    <w:p>
      <w:pPr>
        <w:pStyle w:val="ListBullet"/>
      </w:pPr>
      <w:r>
        <w:t>17. csoport - Triumph Daytona 660 - 13:00 - 13:15</w:t>
      </w:r>
    </w:p>
    <w:p>
      <w:pPr>
        <w:pStyle w:val="ListBullet"/>
      </w:pPr>
      <w:r>
        <w:t>19. csoport - Triumph Daytona 660 - 13:30 - 13:45</w:t>
      </w:r>
    </w:p>
    <w:p>
      <w:pPr>
        <w:pStyle w:val="ListBullet"/>
      </w:pPr>
      <w:r>
        <w:t>21. csoport - Triumph Daytona 660 - 14:00 - 14:15</w:t>
      </w:r>
    </w:p>
    <w:p>
      <w:pPr>
        <w:pStyle w:val="ListBullet"/>
      </w:pPr>
      <w:r>
        <w:t>23. csoport - Triumph Daytona 660 - 14:30 - 14:45</w:t>
      </w:r>
    </w:p>
    <w:p>
      <w:pPr>
        <w:pStyle w:val="ListBullet"/>
      </w:pPr>
      <w:r>
        <w:t>25. csoport - Triumph Daytona 660 - 15:00 - 15:15</w:t>
      </w:r>
    </w:p>
    <w:p>
      <w:pPr>
        <w:pStyle w:val="ListBullet"/>
      </w:pPr>
      <w:r>
        <w:t>27. csoport - Triumph Daytona 660 - 15:30 - 15:45</w:t>
      </w:r>
    </w:p>
    <w:p>
      <w:pPr>
        <w:pStyle w:val="ListBullet"/>
      </w:pPr>
      <w:r>
        <w:t>29. csoport - Triumph Daytona 660 - 16:00 - 16:15</w:t>
      </w:r>
    </w:p>
    <w:p>
      <w:pPr>
        <w:pStyle w:val="ListBullet"/>
      </w:pPr>
      <w:r>
        <w:t>31. csoport - Triumph Daytona 660 - 16:30 - 16:45</w:t>
      </w:r>
    </w:p>
    <w:p>
      <w:pPr>
        <w:pStyle w:val="ListBullet"/>
      </w:pPr>
      <w:r>
        <w:t>33. csoport - Triumph Daytona 660 - 17:00 - 17:15</w:t>
      </w:r>
    </w:p>
    <w:p>
      <w:pPr>
        <w:pStyle w:val="ListBullet"/>
      </w:pPr>
      <w:r>
        <w:t>35. csoport - Triumph Daytona 660 - 17:30 - 17:45</w:t>
      </w:r>
    </w:p>
    <w:p/>
    <w:p>
      <w:r>
        <w:rPr>
          <w:b/>
          <w:sz w:val="22"/>
        </w:rPr>
        <w:t>Triumph Speed Twin 1200 RS</w:t>
      </w:r>
    </w:p>
    <w:p>
      <w:pPr>
        <w:pStyle w:val="ListBullet"/>
      </w:pPr>
      <w:r>
        <w:t>2. csoport - Triumph Speed Twin 1200 RS - 09:15 - 09:30</w:t>
      </w:r>
    </w:p>
    <w:p>
      <w:pPr>
        <w:pStyle w:val="ListBullet"/>
      </w:pPr>
      <w:r>
        <w:t>6. csoport - Triumph Speed Twin 1200 RS - 10:15 - 10:30</w:t>
      </w:r>
    </w:p>
    <w:p>
      <w:pPr>
        <w:pStyle w:val="ListBullet"/>
      </w:pPr>
      <w:r>
        <w:t>10. csoport - Triumph Speed Twin 1200 RS - 11:15 - 11:30</w:t>
      </w:r>
    </w:p>
    <w:p>
      <w:pPr>
        <w:pStyle w:val="ListBullet"/>
      </w:pPr>
      <w:r>
        <w:t>14. csoport - Triumph Speed Twin 1200 RS - 12:15 - 12:30</w:t>
      </w:r>
    </w:p>
    <w:p>
      <w:pPr>
        <w:pStyle w:val="ListBullet"/>
      </w:pPr>
      <w:r>
        <w:t>18. csoport - Triumph Speed Twin 1200 RS - 13:15 - 13:30</w:t>
      </w:r>
    </w:p>
    <w:p>
      <w:pPr>
        <w:pStyle w:val="ListBullet"/>
      </w:pPr>
      <w:r>
        <w:t>22. csoport - Triumph Speed Twin 1200 RS - 14:15 - 14:30</w:t>
      </w:r>
    </w:p>
    <w:p>
      <w:pPr>
        <w:pStyle w:val="ListBullet"/>
      </w:pPr>
      <w:r>
        <w:t>26. csoport - Triumph Speed Twin 1200 RS - 15:15 - 15:30</w:t>
      </w:r>
    </w:p>
    <w:p>
      <w:pPr>
        <w:pStyle w:val="ListBullet"/>
      </w:pPr>
      <w:r>
        <w:t>34. csoport - Triumph Speed Twin 1200 RS - 17:15 - 17:30</w:t>
      </w:r>
    </w:p>
    <w:p/>
    <w:p>
      <w:r>
        <w:rPr>
          <w:b/>
          <w:sz w:val="22"/>
        </w:rPr>
        <w:t>Triumph Speed Twin 900</w:t>
      </w:r>
    </w:p>
    <w:p>
      <w:pPr>
        <w:pStyle w:val="ListBullet"/>
      </w:pPr>
      <w:r>
        <w:t>3. csoport - Triumph Speed Twin 900 - 09:30 - 09:45</w:t>
      </w:r>
    </w:p>
    <w:p>
      <w:pPr>
        <w:pStyle w:val="ListBullet"/>
      </w:pPr>
      <w:r>
        <w:t>11. csoport - Triumph Speed Twin 900 - 11:30 - 11:45</w:t>
      </w:r>
    </w:p>
    <w:p>
      <w:pPr>
        <w:pStyle w:val="ListBullet"/>
      </w:pPr>
      <w:r>
        <w:t>15. csoport - Triumph Speed Twin 900 - 12:30 - 12:45</w:t>
      </w:r>
    </w:p>
    <w:p>
      <w:pPr>
        <w:pStyle w:val="ListBullet"/>
      </w:pPr>
      <w:r>
        <w:t>18. csoport - Triumph Speed Twin 900 - 13:15 - 13:30</w:t>
      </w:r>
    </w:p>
    <w:p>
      <w:pPr>
        <w:pStyle w:val="ListBullet"/>
      </w:pPr>
      <w:r>
        <w:t>23. csoport - Triumph Speed Twin 900 - 14:30 - 14:45</w:t>
      </w:r>
    </w:p>
    <w:p>
      <w:pPr>
        <w:pStyle w:val="ListBullet"/>
      </w:pPr>
      <w:r>
        <w:t>27. csoport - Triumph Speed Twin 900 - 15:30 - 15:45</w:t>
      </w:r>
    </w:p>
    <w:p>
      <w:pPr>
        <w:pStyle w:val="ListBullet"/>
      </w:pPr>
      <w:r>
        <w:t>31. csoport - Triumph Speed Twin 900 - 16:30 - 16:45</w:t>
      </w:r>
    </w:p>
    <w:p>
      <w:pPr>
        <w:pStyle w:val="ListBullet"/>
      </w:pPr>
      <w:r>
        <w:t>35. csoport - Triumph Speed Twin 900 - 17:30 - 17:45</w:t>
      </w:r>
    </w:p>
    <w:p/>
    <w:p>
      <w:r>
        <w:rPr>
          <w:b/>
          <w:sz w:val="22"/>
        </w:rPr>
        <w:t>Triumph Street Triple 765 RS</w:t>
      </w:r>
    </w:p>
    <w:p>
      <w:pPr>
        <w:pStyle w:val="ListBullet"/>
      </w:pPr>
      <w:r>
        <w:t>2. csoport - Triumph Street Triple 765 RS - 09:15 - 09:30</w:t>
      </w:r>
    </w:p>
    <w:p>
      <w:pPr>
        <w:pStyle w:val="ListBullet"/>
      </w:pPr>
      <w:r>
        <w:t>4. csoport - Triumph Street Triple 765 RS - 09:45 - 10:00</w:t>
      </w:r>
    </w:p>
    <w:p>
      <w:pPr>
        <w:pStyle w:val="ListBullet"/>
      </w:pPr>
      <w:r>
        <w:t>6. csoport - Triumph Street Triple 765 RS - 10:15 - 10:30</w:t>
      </w:r>
    </w:p>
    <w:p>
      <w:pPr>
        <w:pStyle w:val="ListBullet"/>
      </w:pPr>
      <w:r>
        <w:t>8. csoport - Triumph Street Triple 765 RS - 10:45 - 11:00</w:t>
      </w:r>
    </w:p>
    <w:p>
      <w:pPr>
        <w:pStyle w:val="ListBullet"/>
      </w:pPr>
      <w:r>
        <w:t>10. csoport - Triumph Street Triple 765 RS - 11:15 - 11:30</w:t>
      </w:r>
    </w:p>
    <w:p>
      <w:pPr>
        <w:pStyle w:val="ListBullet"/>
      </w:pPr>
      <w:r>
        <w:t>12. csoport - Triumph Street Triple 765 RS - 11:45 - 12:00</w:t>
      </w:r>
    </w:p>
    <w:p>
      <w:pPr>
        <w:pStyle w:val="ListBullet"/>
      </w:pPr>
      <w:r>
        <w:t>14. csoport - Triumph Street Triple 765 RS - 12:15 - 12:30</w:t>
      </w:r>
    </w:p>
    <w:p>
      <w:pPr>
        <w:pStyle w:val="ListBullet"/>
      </w:pPr>
      <w:r>
        <w:t>16. csoport - Triumph Street Triple 765 RS - 12:45 - 13:00</w:t>
      </w:r>
    </w:p>
    <w:p>
      <w:pPr>
        <w:pStyle w:val="ListBullet"/>
      </w:pPr>
      <w:r>
        <w:t>18. csoport - Triumph Street Triple 765 RS - 13:15 - 13:30</w:t>
      </w:r>
    </w:p>
    <w:p>
      <w:pPr>
        <w:pStyle w:val="ListBullet"/>
      </w:pPr>
      <w:r>
        <w:t>20. csoport - Triumph Street Triple 765 RS - 13:45 - 14:00</w:t>
      </w:r>
    </w:p>
    <w:p>
      <w:pPr>
        <w:pStyle w:val="ListBullet"/>
      </w:pPr>
      <w:r>
        <w:t>22. csoport - Triumph Street Triple 765 RS - 14:15 - 14:30</w:t>
      </w:r>
    </w:p>
    <w:p>
      <w:pPr>
        <w:pStyle w:val="ListBullet"/>
      </w:pPr>
      <w:r>
        <w:t>24. csoport - Triumph Street Triple 765 RS - 14:45 - 15:00</w:t>
      </w:r>
    </w:p>
    <w:p>
      <w:pPr>
        <w:pStyle w:val="ListBullet"/>
      </w:pPr>
      <w:r>
        <w:t>26. csoport - Triumph Street Triple 765 RS - 15:15 - 15:30</w:t>
      </w:r>
    </w:p>
    <w:p>
      <w:pPr>
        <w:pStyle w:val="ListBullet"/>
      </w:pPr>
      <w:r>
        <w:t>28. csoport - Triumph Street Triple 765 RS - 15:45 - 16:00</w:t>
      </w:r>
    </w:p>
    <w:p>
      <w:pPr>
        <w:pStyle w:val="ListBullet"/>
      </w:pPr>
      <w:r>
        <w:t>30. csoport - Triumph Street Triple 765 RS - 16:15 - 16:30</w:t>
      </w:r>
    </w:p>
    <w:p>
      <w:pPr>
        <w:pStyle w:val="ListBullet"/>
      </w:pPr>
      <w:r>
        <w:t>32. csoport - Triumph Street Triple 765 RS - 16:45 - 17:00</w:t>
      </w:r>
    </w:p>
    <w:p>
      <w:pPr>
        <w:pStyle w:val="ListBullet"/>
      </w:pPr>
      <w:r>
        <w:t>34. csoport - Triumph Street Triple 765 RS - 17:15 - 17:30</w:t>
      </w:r>
    </w:p>
    <w:p>
      <w:pPr>
        <w:pStyle w:val="ListBullet"/>
      </w:pPr>
      <w:r>
        <w:t>36. csoport - Triumph Street Triple 765 RS - 17:45 - 18:00</w:t>
      </w:r>
    </w:p>
    <w:p/>
    <w:p>
      <w:r>
        <w:rPr>
          <w:b/>
          <w:sz w:val="22"/>
        </w:rPr>
        <w:t>Triumph Tiger Sport 800</w:t>
      </w:r>
    </w:p>
    <w:p>
      <w:pPr>
        <w:pStyle w:val="ListBullet"/>
      </w:pPr>
      <w:r>
        <w:t>1. csoport - Triumph Tiger Sport 800 - 09:00 - 09:15</w:t>
      </w:r>
    </w:p>
    <w:p>
      <w:pPr>
        <w:pStyle w:val="ListBullet"/>
      </w:pPr>
      <w:r>
        <w:t>3. csoport - Triumph Tiger Sport 800 - 09:30 - 09:45</w:t>
      </w:r>
    </w:p>
    <w:p>
      <w:pPr>
        <w:pStyle w:val="ListBullet"/>
      </w:pPr>
      <w:r>
        <w:t>5. csoport - Triumph Tiger Sport 800 - 10:00 - 10:15</w:t>
      </w:r>
    </w:p>
    <w:p>
      <w:pPr>
        <w:pStyle w:val="ListBullet"/>
      </w:pPr>
      <w:r>
        <w:t>7. csoport - Triumph Tiger Sport 800 - 10:30 - 10:45</w:t>
      </w:r>
    </w:p>
    <w:p>
      <w:pPr>
        <w:pStyle w:val="ListBullet"/>
      </w:pPr>
      <w:r>
        <w:t>9. csoport - Triumph Tiger Sport 800 - 11:00 - 11:15</w:t>
      </w:r>
    </w:p>
    <w:p>
      <w:pPr>
        <w:pStyle w:val="ListBullet"/>
      </w:pPr>
      <w:r>
        <w:t>11. csoport - Triumph Tiger Sport 800 - 11:30 - 11:45</w:t>
      </w:r>
    </w:p>
    <w:p>
      <w:pPr>
        <w:pStyle w:val="ListBullet"/>
      </w:pPr>
      <w:r>
        <w:t>13. csoport - Triumph Tiger Sport 800 - 12:00 - 12:15</w:t>
      </w:r>
    </w:p>
    <w:p>
      <w:pPr>
        <w:pStyle w:val="ListBullet"/>
      </w:pPr>
      <w:r>
        <w:t>15. csoport - Triumph Tiger Sport 800 - 12:30 - 12:45</w:t>
      </w:r>
    </w:p>
    <w:p>
      <w:pPr>
        <w:pStyle w:val="ListBullet"/>
      </w:pPr>
      <w:r>
        <w:t>17. csoport - Triumph Tiger Sport 800 - 13:00 - 13:15</w:t>
      </w:r>
    </w:p>
    <w:p>
      <w:pPr>
        <w:pStyle w:val="ListBullet"/>
      </w:pPr>
      <w:r>
        <w:t>19. csoport - Triumph Tiger Sport 800 - 13:30 - 13:45</w:t>
      </w:r>
    </w:p>
    <w:p>
      <w:pPr>
        <w:pStyle w:val="ListBullet"/>
      </w:pPr>
      <w:r>
        <w:t>21. csoport - Triumph Tiger Sport 800 - 14:00 - 14:15</w:t>
      </w:r>
    </w:p>
    <w:p>
      <w:pPr>
        <w:pStyle w:val="ListBullet"/>
      </w:pPr>
      <w:r>
        <w:t>23. csoport - Triumph Tiger Sport 800 - 14:30 - 14:45</w:t>
      </w:r>
    </w:p>
    <w:p>
      <w:pPr>
        <w:pStyle w:val="ListBullet"/>
      </w:pPr>
      <w:r>
        <w:t>25. csoport - Triumph Tiger Sport 800 - 15:00 - 15:15</w:t>
      </w:r>
    </w:p>
    <w:p>
      <w:pPr>
        <w:pStyle w:val="ListBullet"/>
      </w:pPr>
      <w:r>
        <w:t>27. csoport - Triumph Tiger Sport 800 - 15:30 - 15:45</w:t>
      </w:r>
    </w:p>
    <w:p>
      <w:pPr>
        <w:pStyle w:val="ListBullet"/>
      </w:pPr>
      <w:r>
        <w:t>29. csoport - Triumph Tiger Sport 800 - 16:00 - 16:15</w:t>
      </w:r>
    </w:p>
    <w:p>
      <w:pPr>
        <w:pStyle w:val="ListBullet"/>
      </w:pPr>
      <w:r>
        <w:t>31. csoport - Triumph Tiger Sport 800 - 16:30 - 16:45</w:t>
      </w:r>
    </w:p>
    <w:p>
      <w:pPr>
        <w:pStyle w:val="ListBullet"/>
      </w:pPr>
      <w:r>
        <w:t>33. csoport - Triumph Tiger Sport 800 - 17:00 - 17:15</w:t>
      </w:r>
    </w:p>
    <w:p>
      <w:pPr>
        <w:pStyle w:val="ListBullet"/>
      </w:pPr>
      <w:r>
        <w:t>35. csoport - Triumph Tiger Sport 800 - 17:30 - 17:45</w:t>
      </w:r>
    </w:p>
    <w:p/>
    <w:p>
      <w:r>
        <w:rPr>
          <w:b/>
          <w:sz w:val="22"/>
        </w:rPr>
        <w:t>Triumph Trident 660</w:t>
      </w:r>
    </w:p>
    <w:p>
      <w:pPr>
        <w:pStyle w:val="ListBullet"/>
      </w:pPr>
      <w:r>
        <w:t>2. csoport - Triumph Trident 660 - 09:15 - 09:30</w:t>
      </w:r>
    </w:p>
    <w:p>
      <w:pPr>
        <w:pStyle w:val="ListBullet"/>
      </w:pPr>
      <w:r>
        <w:t>4. csoport - Triumph Trident 660 - 09:45 - 10:00</w:t>
      </w:r>
    </w:p>
    <w:p>
      <w:pPr>
        <w:pStyle w:val="ListBullet"/>
      </w:pPr>
      <w:r>
        <w:t>6. csoport - Triumph Trident 660 - 10:15 - 10:30</w:t>
      </w:r>
    </w:p>
    <w:p>
      <w:pPr>
        <w:pStyle w:val="ListBullet"/>
      </w:pPr>
      <w:r>
        <w:t>8. csoport - Triumph Trident 660 - 10:45 - 11:00</w:t>
      </w:r>
    </w:p>
    <w:p>
      <w:pPr>
        <w:pStyle w:val="ListBullet"/>
      </w:pPr>
      <w:r>
        <w:t>10. csoport - Triumph Trident 660 - 11:15 - 11:30</w:t>
      </w:r>
    </w:p>
    <w:p>
      <w:pPr>
        <w:pStyle w:val="ListBullet"/>
      </w:pPr>
      <w:r>
        <w:t>12. csoport - Triumph Trident 660 - 11:45 - 12:00</w:t>
      </w:r>
    </w:p>
    <w:p>
      <w:pPr>
        <w:pStyle w:val="ListBullet"/>
      </w:pPr>
      <w:r>
        <w:t>14. csoport - Triumph Trident 660 - 12:15 - 12:30</w:t>
      </w:r>
    </w:p>
    <w:p>
      <w:pPr>
        <w:pStyle w:val="ListBullet"/>
      </w:pPr>
      <w:r>
        <w:t>16. csoport - Triumph Trident 660 - 12:45 - 13:00</w:t>
      </w:r>
    </w:p>
    <w:p>
      <w:pPr>
        <w:pStyle w:val="ListBullet"/>
      </w:pPr>
      <w:r>
        <w:t>20. csoport - Triumph Trident 660 - 13:45 - 14:00</w:t>
      </w:r>
    </w:p>
    <w:p>
      <w:pPr>
        <w:pStyle w:val="ListBullet"/>
      </w:pPr>
      <w:r>
        <w:t>22. csoport - Triumph Trident 660 - 14:15 - 14:30</w:t>
      </w:r>
    </w:p>
    <w:p>
      <w:pPr>
        <w:pStyle w:val="ListBullet"/>
      </w:pPr>
      <w:r>
        <w:t>24. csoport - Triumph Trident 660 - 14:45 - 15:00</w:t>
      </w:r>
    </w:p>
    <w:p>
      <w:pPr>
        <w:pStyle w:val="ListBullet"/>
      </w:pPr>
      <w:r>
        <w:t>26. csoport - Triumph Trident 660 - 15:15 - 15:30</w:t>
      </w:r>
    </w:p>
    <w:p>
      <w:pPr>
        <w:pStyle w:val="ListBullet"/>
      </w:pPr>
      <w:r>
        <w:t>28. csoport - Triumph Trident 660 - 15:45 - 16:00</w:t>
      </w:r>
    </w:p>
    <w:p>
      <w:pPr>
        <w:pStyle w:val="ListBullet"/>
      </w:pPr>
      <w:r>
        <w:t>30. csoport - Triumph Trident 660 - 16:15 - 16:30</w:t>
      </w:r>
    </w:p>
    <w:p>
      <w:pPr>
        <w:pStyle w:val="ListBullet"/>
      </w:pPr>
      <w:r>
        <w:t>32. csoport - Triumph Trident 660 - 16:45 - 17:00</w:t>
      </w:r>
    </w:p>
    <w:p>
      <w:pPr>
        <w:pStyle w:val="ListBullet"/>
      </w:pPr>
      <w:r>
        <w:t>34. csoport - Triumph Trident 660 - 17:15 - 17:30</w:t>
      </w:r>
    </w:p>
    <w:p>
      <w:pPr>
        <w:pStyle w:val="ListBullet"/>
      </w:pPr>
      <w:r>
        <w:t>36. csoport - Triumph Trident 660 - 17:45 - 18:00</w:t>
      </w:r>
    </w:p>
    <w:p/>
    <w:p>
      <w:r>
        <w:rPr>
          <w:b/>
          <w:sz w:val="22"/>
        </w:rPr>
        <w:t>Yamaha MT07 - 2025</w:t>
      </w:r>
    </w:p>
    <w:p>
      <w:pPr>
        <w:pStyle w:val="ListBullet"/>
      </w:pPr>
      <w:r>
        <w:t>2. csoport - Yamaha MT07 - 2025 - 09:15 - 09:30</w:t>
      </w:r>
    </w:p>
    <w:p>
      <w:pPr>
        <w:pStyle w:val="ListBullet"/>
      </w:pPr>
      <w:r>
        <w:t>4. csoport - Yamaha MT07 - 2025 - 09:45 - 10:00</w:t>
      </w:r>
    </w:p>
    <w:p>
      <w:pPr>
        <w:pStyle w:val="ListBullet"/>
      </w:pPr>
      <w:r>
        <w:t>6. csoport - Yamaha MT07 - 2025 - 10:15 - 10:30</w:t>
      </w:r>
    </w:p>
    <w:p>
      <w:pPr>
        <w:pStyle w:val="ListBullet"/>
      </w:pPr>
      <w:r>
        <w:t>8. csoport - Yamaha MT07 - 2025 - 10:45 - 11:00</w:t>
      </w:r>
    </w:p>
    <w:p>
      <w:pPr>
        <w:pStyle w:val="ListBullet"/>
      </w:pPr>
      <w:r>
        <w:t>10. csoport - Yamaha MT07 - 2025 - 11:15 - 11:30</w:t>
      </w:r>
    </w:p>
    <w:p>
      <w:pPr>
        <w:pStyle w:val="ListBullet"/>
      </w:pPr>
      <w:r>
        <w:t>12. csoport - Yamaha MT07 - 2025 - 11:45 - 12:00</w:t>
      </w:r>
    </w:p>
    <w:p>
      <w:pPr>
        <w:pStyle w:val="ListBullet"/>
      </w:pPr>
      <w:r>
        <w:t>14. csoport - Yamaha MT07 - 2025 - 12:15 - 12:30</w:t>
      </w:r>
    </w:p>
    <w:p>
      <w:pPr>
        <w:pStyle w:val="ListBullet"/>
      </w:pPr>
      <w:r>
        <w:t>16. csoport - Yamaha MT07 - 2025 - 12:45 - 13:00</w:t>
      </w:r>
    </w:p>
    <w:p>
      <w:pPr>
        <w:pStyle w:val="ListBullet"/>
      </w:pPr>
      <w:r>
        <w:t>18. csoport - Yamaha MT07 - 2025 - 13:15 - 13:30</w:t>
      </w:r>
    </w:p>
    <w:p>
      <w:pPr>
        <w:pStyle w:val="ListBullet"/>
      </w:pPr>
      <w:r>
        <w:t>20. csoport - Yamaha MT07 - 2025 - 13:45 - 14:00</w:t>
      </w:r>
    </w:p>
    <w:p>
      <w:pPr>
        <w:pStyle w:val="ListBullet"/>
      </w:pPr>
      <w:r>
        <w:t>22. csoport - Yamaha MT07 - 2025 - 14:15 - 14:30</w:t>
      </w:r>
    </w:p>
    <w:p>
      <w:pPr>
        <w:pStyle w:val="ListBullet"/>
      </w:pPr>
      <w:r>
        <w:t>24. csoport - Yamaha MT07 - 2025 - 14:45 - 15:00</w:t>
      </w:r>
    </w:p>
    <w:p>
      <w:pPr>
        <w:pStyle w:val="ListBullet"/>
      </w:pPr>
      <w:r>
        <w:t>26. csoport - Yamaha MT07 - 2025 - 15:15 - 15:30</w:t>
      </w:r>
    </w:p>
    <w:p>
      <w:pPr>
        <w:pStyle w:val="ListBullet"/>
      </w:pPr>
      <w:r>
        <w:t>28. csoport - Yamaha MT07 - 2025 - 15:45 - 16:00</w:t>
      </w:r>
    </w:p>
    <w:p>
      <w:pPr>
        <w:pStyle w:val="ListBullet"/>
      </w:pPr>
      <w:r>
        <w:t>30. csoport - Yamaha MT07 - 2025 - 16:15 - 16:30</w:t>
      </w:r>
    </w:p>
    <w:p>
      <w:pPr>
        <w:pStyle w:val="ListBullet"/>
      </w:pPr>
      <w:r>
        <w:t>32. csoport - Yamaha MT07 - 2025 - 16:45 - 17:00</w:t>
      </w:r>
    </w:p>
    <w:p>
      <w:pPr>
        <w:pStyle w:val="ListBullet"/>
      </w:pPr>
      <w:r>
        <w:t>34. csoport - Yamaha MT07 - 2025 - 17:15 - 17:30</w:t>
      </w:r>
    </w:p>
    <w:p>
      <w:pPr>
        <w:pStyle w:val="ListBullet"/>
      </w:pPr>
      <w:r>
        <w:t>36. csoport - Yamaha MT07 - 2025 - 17:45 - 18:00</w:t>
      </w:r>
    </w:p>
    <w:p/>
    <w:p>
      <w:r>
        <w:rPr>
          <w:b/>
          <w:sz w:val="22"/>
        </w:rPr>
        <w:t>Yamaha MT09 Y-AMT - 2024</w:t>
      </w:r>
    </w:p>
    <w:p>
      <w:pPr>
        <w:pStyle w:val="ListBullet"/>
      </w:pPr>
      <w:r>
        <w:t>1. csoport - Yamaha MT09 Y-AMT - 2024 - 09:00 - 09:15</w:t>
      </w:r>
    </w:p>
    <w:p>
      <w:pPr>
        <w:pStyle w:val="ListBullet"/>
      </w:pPr>
      <w:r>
        <w:t>3. csoport - Yamaha MT09 Y-AMT - 2024 - 09:30 - 09:45</w:t>
      </w:r>
    </w:p>
    <w:p>
      <w:pPr>
        <w:pStyle w:val="ListBullet"/>
      </w:pPr>
      <w:r>
        <w:t>5. csoport - Yamaha MT09 Y-AMT - 2024 - 10:00 - 10:15</w:t>
      </w:r>
    </w:p>
    <w:p>
      <w:pPr>
        <w:pStyle w:val="ListBullet"/>
      </w:pPr>
      <w:r>
        <w:t>7. csoport - Yamaha MT09 Y-AMT - 2024 - 10:30 - 10:45</w:t>
      </w:r>
    </w:p>
    <w:p>
      <w:pPr>
        <w:pStyle w:val="ListBullet"/>
      </w:pPr>
      <w:r>
        <w:t>9. csoport - Yamaha MT09 Y-AMT - 2024 - 11:00 - 11:15</w:t>
      </w:r>
    </w:p>
    <w:p>
      <w:pPr>
        <w:pStyle w:val="ListBullet"/>
      </w:pPr>
      <w:r>
        <w:t>11. csoport - Yamaha MT09 Y-AMT - 2024 - 11:30 - 11:45</w:t>
      </w:r>
    </w:p>
    <w:p>
      <w:pPr>
        <w:pStyle w:val="ListBullet"/>
      </w:pPr>
      <w:r>
        <w:t>13. csoport - Yamaha MT09 Y-AMT - 2024 - 12:00 - 12:15</w:t>
      </w:r>
    </w:p>
    <w:p>
      <w:pPr>
        <w:pStyle w:val="ListBullet"/>
      </w:pPr>
      <w:r>
        <w:t>15. csoport - Yamaha MT09 Y-AMT - 2024 - 12:30 - 12:45</w:t>
      </w:r>
    </w:p>
    <w:p>
      <w:pPr>
        <w:pStyle w:val="ListBullet"/>
      </w:pPr>
      <w:r>
        <w:t>17. csoport - Yamaha MT09 Y-AMT - 2024 - 13:00 - 13:15</w:t>
      </w:r>
    </w:p>
    <w:p>
      <w:pPr>
        <w:pStyle w:val="ListBullet"/>
      </w:pPr>
      <w:r>
        <w:t>19. csoport - Yamaha MT09 Y-AMT - 2024 - 13:30 - 13:45</w:t>
      </w:r>
    </w:p>
    <w:p>
      <w:pPr>
        <w:pStyle w:val="ListBullet"/>
      </w:pPr>
      <w:r>
        <w:t>21. csoport - Yamaha MT09 Y-AMT - 2024 - 14:00 - 14:15</w:t>
      </w:r>
    </w:p>
    <w:p>
      <w:pPr>
        <w:pStyle w:val="ListBullet"/>
      </w:pPr>
      <w:r>
        <w:t>23. csoport - Yamaha MT09 Y-AMT - 2024 - 14:30 - 14:45</w:t>
      </w:r>
    </w:p>
    <w:p>
      <w:pPr>
        <w:pStyle w:val="ListBullet"/>
      </w:pPr>
      <w:r>
        <w:t>25. csoport - Yamaha MT09 Y-AMT - 2024 - 15:00 - 15:15</w:t>
      </w:r>
    </w:p>
    <w:p>
      <w:pPr>
        <w:pStyle w:val="ListBullet"/>
      </w:pPr>
      <w:r>
        <w:t>27. csoport - Yamaha MT09 Y-AMT - 2024 - 15:30 - 15:45</w:t>
      </w:r>
    </w:p>
    <w:p>
      <w:pPr>
        <w:pStyle w:val="ListBullet"/>
      </w:pPr>
      <w:r>
        <w:t>29. csoport - Yamaha MT09 Y-AMT - 2024 - 16:00 - 16:15</w:t>
      </w:r>
    </w:p>
    <w:p>
      <w:pPr>
        <w:pStyle w:val="ListBullet"/>
      </w:pPr>
      <w:r>
        <w:t>31. csoport - Yamaha MT09 Y-AMT - 2024 - 16:30 - 16:45</w:t>
      </w:r>
    </w:p>
    <w:p>
      <w:pPr>
        <w:pStyle w:val="ListBullet"/>
      </w:pPr>
      <w:r>
        <w:t>33. csoport - Yamaha MT09 Y-AMT - 2024 - 17:00 - 17:15</w:t>
      </w:r>
    </w:p>
    <w:p>
      <w:pPr>
        <w:pStyle w:val="ListBullet"/>
      </w:pPr>
      <w:r>
        <w:t>35. csoport - Yamaha MT09 Y-AMT - 2024 - 17:30 - 17:45</w:t>
      </w:r>
    </w:p>
    <w:p/>
    <w:p>
      <w:r>
        <w:rPr>
          <w:b/>
          <w:sz w:val="22"/>
        </w:rPr>
        <w:t>Yamaha Ray ZR125 robogó</w:t>
      </w:r>
    </w:p>
    <w:p>
      <w:pPr>
        <w:pStyle w:val="ListBullet"/>
      </w:pPr>
      <w:r>
        <w:t>4. csoport - Yamaha Ray ZR125 robogó - 09:45 - 10:00</w:t>
      </w:r>
    </w:p>
    <w:p>
      <w:pPr>
        <w:pStyle w:val="ListBullet"/>
      </w:pPr>
      <w:r>
        <w:t>8. csoport - Yamaha Ray ZR125 robogó - 10:45 - 11:00</w:t>
      </w:r>
    </w:p>
    <w:p>
      <w:pPr>
        <w:pStyle w:val="ListBullet"/>
      </w:pPr>
      <w:r>
        <w:t>12. csoport - Yamaha Ray ZR125 robogó - 11:45 - 12:00</w:t>
      </w:r>
    </w:p>
    <w:p>
      <w:pPr>
        <w:pStyle w:val="ListBullet"/>
      </w:pPr>
      <w:r>
        <w:t>16. csoport - Yamaha Ray ZR125 robogó - 12:45 - 13:00</w:t>
      </w:r>
    </w:p>
    <w:p>
      <w:pPr>
        <w:pStyle w:val="ListBullet"/>
      </w:pPr>
      <w:r>
        <w:t>20. csoport - Yamaha Ray ZR125 robogó - 13:45 - 14:00</w:t>
      </w:r>
    </w:p>
    <w:p>
      <w:pPr>
        <w:pStyle w:val="ListBullet"/>
      </w:pPr>
      <w:r>
        <w:t>24. csoport - Yamaha Ray ZR125 robogó - 14:45 - 15:00</w:t>
      </w:r>
    </w:p>
    <w:p>
      <w:pPr>
        <w:pStyle w:val="ListBullet"/>
      </w:pPr>
      <w:r>
        <w:t>28. csoport - Yamaha Ray ZR125 robogó - 15:45 - 16:00</w:t>
      </w:r>
    </w:p>
    <w:p>
      <w:pPr>
        <w:pStyle w:val="ListBullet"/>
      </w:pPr>
      <w:r>
        <w:t>32. csoport - Yamaha Ray ZR125 robogó - 16:45 - 17:00</w:t>
      </w:r>
    </w:p>
    <w:p>
      <w:pPr>
        <w:pStyle w:val="ListBullet"/>
      </w:pPr>
      <w:r>
        <w:t>36. csoport - Yamaha Ray ZR125 robogó - 17:45 - 18:00</w:t>
      </w:r>
    </w:p>
    <w:p/>
    <w:p>
      <w:r>
        <w:rPr>
          <w:b/>
          <w:sz w:val="22"/>
        </w:rPr>
        <w:t>Yamaha Tracer 9 GT - 2025</w:t>
      </w:r>
    </w:p>
    <w:p>
      <w:pPr>
        <w:pStyle w:val="ListBullet"/>
      </w:pPr>
      <w:r>
        <w:t>2. csoport - Yamaha Tracer 9 GT - 2025 - 09:15 - 09:30</w:t>
      </w:r>
    </w:p>
    <w:p>
      <w:pPr>
        <w:pStyle w:val="ListBullet"/>
      </w:pPr>
      <w:r>
        <w:t>4. csoport - Yamaha Tracer 9 GT - 2025 - 09:45 - 10:00</w:t>
      </w:r>
    </w:p>
    <w:p>
      <w:pPr>
        <w:pStyle w:val="ListBullet"/>
      </w:pPr>
      <w:r>
        <w:t>6. csoport - Yamaha Tracer 9 GT - 2025 - 10:15 - 10:30</w:t>
      </w:r>
    </w:p>
    <w:p>
      <w:pPr>
        <w:pStyle w:val="ListBullet"/>
      </w:pPr>
      <w:r>
        <w:t>8. csoport - Yamaha Tracer 9 GT - 2025 - 10:45 - 11:00</w:t>
      </w:r>
    </w:p>
    <w:p>
      <w:pPr>
        <w:pStyle w:val="ListBullet"/>
      </w:pPr>
      <w:r>
        <w:t>10. csoport - Yamaha Tracer 9 GT - 2025 - 11:15 - 11:30</w:t>
      </w:r>
    </w:p>
    <w:p>
      <w:pPr>
        <w:pStyle w:val="ListBullet"/>
      </w:pPr>
      <w:r>
        <w:t>12. csoport - Yamaha Tracer 9 GT - 2025 - 11:45 - 12:00</w:t>
      </w:r>
    </w:p>
    <w:p>
      <w:pPr>
        <w:pStyle w:val="ListBullet"/>
      </w:pPr>
      <w:r>
        <w:t>14. csoport - Yamaha Tracer 9 GT - 2025 - 12:15 - 12:30</w:t>
      </w:r>
    </w:p>
    <w:p>
      <w:pPr>
        <w:pStyle w:val="ListBullet"/>
      </w:pPr>
      <w:r>
        <w:t>16. csoport - Yamaha Tracer 9 GT - 2025 - 12:45 - 13:00</w:t>
      </w:r>
    </w:p>
    <w:p>
      <w:pPr>
        <w:pStyle w:val="ListBullet"/>
      </w:pPr>
      <w:r>
        <w:t>18. csoport - Yamaha Tracer 9 GT - 2025 - 13:15 - 13:30</w:t>
      </w:r>
    </w:p>
    <w:p>
      <w:pPr>
        <w:pStyle w:val="ListBullet"/>
      </w:pPr>
      <w:r>
        <w:t>20. csoport - Yamaha Tracer 9 GT - 2025 - 13:45 - 14:00</w:t>
      </w:r>
    </w:p>
    <w:p>
      <w:pPr>
        <w:pStyle w:val="ListBullet"/>
      </w:pPr>
      <w:r>
        <w:t>22. csoport - Yamaha Tracer 9 GT - 2025 - 14:15 - 14:30</w:t>
      </w:r>
    </w:p>
    <w:p>
      <w:pPr>
        <w:pStyle w:val="ListBullet"/>
      </w:pPr>
      <w:r>
        <w:t>24. csoport - Yamaha Tracer 9 GT - 2025 - 14:45 - 15:00</w:t>
      </w:r>
    </w:p>
    <w:p>
      <w:pPr>
        <w:pStyle w:val="ListBullet"/>
      </w:pPr>
      <w:r>
        <w:t>26. csoport - Yamaha Tracer 9 GT - 2025 - 15:15 - 15:30</w:t>
      </w:r>
    </w:p>
    <w:p>
      <w:pPr>
        <w:pStyle w:val="ListBullet"/>
      </w:pPr>
      <w:r>
        <w:t>28. csoport - Yamaha Tracer 9 GT - 2025 - 15:45 - 16:00</w:t>
      </w:r>
    </w:p>
    <w:p>
      <w:pPr>
        <w:pStyle w:val="ListBullet"/>
      </w:pPr>
      <w:r>
        <w:t>30. csoport - Yamaha Tracer 9 GT - 2025 - 16:15 - 16:30</w:t>
      </w:r>
    </w:p>
    <w:p>
      <w:pPr>
        <w:pStyle w:val="ListBullet"/>
      </w:pPr>
      <w:r>
        <w:t>32. csoport - Yamaha Tracer 9 GT - 2025 - 16:45 - 17:00</w:t>
      </w:r>
    </w:p>
    <w:p>
      <w:pPr>
        <w:pStyle w:val="ListBullet"/>
      </w:pPr>
      <w:r>
        <w:t>34. csoport - Yamaha Tracer 9 GT - 2025 - 17:15 - 17:30</w:t>
      </w:r>
    </w:p>
    <w:p>
      <w:pPr>
        <w:pStyle w:val="ListBullet"/>
      </w:pPr>
      <w:r>
        <w:t>36. csoport - Yamaha Tracer 9 GT - 2025 - 17:45 - 18:00</w:t>
      </w:r>
    </w:p>
    <w:p/>
    <w:p>
      <w:r>
        <w:rPr>
          <w:b/>
          <w:sz w:val="22"/>
        </w:rPr>
        <w:t>Yamaha X-Max300 Techmax</w:t>
      </w:r>
    </w:p>
    <w:p>
      <w:pPr>
        <w:pStyle w:val="ListBullet"/>
      </w:pPr>
      <w:r>
        <w:t>6. csoport - Yamaha X-Max300 Techmax - 10:15 - 10:30</w:t>
      </w:r>
    </w:p>
    <w:p>
      <w:pPr>
        <w:pStyle w:val="ListBullet"/>
      </w:pPr>
      <w:r>
        <w:t>14. csoport - Yamaha X-Max300 Techmax - 12:15 - 12:30</w:t>
      </w:r>
    </w:p>
    <w:p>
      <w:pPr>
        <w:pStyle w:val="ListBullet"/>
      </w:pPr>
      <w:r>
        <w:t>22. csoport - Yamaha X-Max300 Techmax - 14:15 - 14:30</w:t>
      </w:r>
    </w:p>
    <w:p>
      <w:pPr>
        <w:pStyle w:val="ListBullet"/>
      </w:pPr>
      <w:r>
        <w:t>30. csoport - Yamaha X-Max300 Techmax - 16:15 - 16:30</w:t>
      </w:r>
    </w:p>
    <w:p>
      <w:pPr>
        <w:pStyle w:val="ListBullet"/>
      </w:pPr>
      <w:r>
        <w:t>34. csoport - Yamaha X-Max300 Techmax - 17:15 - 17:30</w:t>
      </w:r>
    </w:p>
    <w:p/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