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X6 csoportbeosztások új sorrendben</w:t>
      </w:r>
    </w:p>
    <w:p>
      <w:r>
        <w:rPr>
          <w:b/>
          <w:sz w:val="24"/>
        </w:rPr>
        <w:t>1. CSOPORT 22DB</w:t>
      </w:r>
    </w:p>
    <w:p>
      <w:pPr>
        <w:pStyle w:val="ListBullet"/>
      </w:pPr>
      <w:r>
        <w:t>09:00 - 09:15 - 1. csoport - BMW C400X</w:t>
      </w:r>
    </w:p>
    <w:p>
      <w:pPr>
        <w:pStyle w:val="ListBullet"/>
      </w:pPr>
      <w:r>
        <w:t>09:00 - 09:15 - 1. csoport - BMW F900GS Adventure</w:t>
      </w:r>
    </w:p>
    <w:p>
      <w:pPr>
        <w:pStyle w:val="ListBullet"/>
      </w:pPr>
      <w:r>
        <w:t>09:00 - 09:15 - 1. csoport - BMW K1600GT</w:t>
      </w:r>
    </w:p>
    <w:p>
      <w:pPr>
        <w:pStyle w:val="ListBullet"/>
      </w:pPr>
      <w:r>
        <w:t>09:00 - 09:15 - 1. csoport - BMW R1300 GS</w:t>
      </w:r>
    </w:p>
    <w:p>
      <w:pPr>
        <w:pStyle w:val="ListBullet"/>
      </w:pPr>
      <w:r>
        <w:t>09:00 - 09:15 - 1. csoport - BMW S1000XR</w:t>
      </w:r>
    </w:p>
    <w:p>
      <w:pPr>
        <w:pStyle w:val="ListBullet"/>
      </w:pPr>
      <w:r>
        <w:t>09:00 - 09:15 - 1. csoport - Benelli Leoncino 800</w:t>
      </w:r>
    </w:p>
    <w:p>
      <w:pPr>
        <w:pStyle w:val="ListBullet"/>
      </w:pPr>
      <w:r>
        <w:t>09:00 - 09:15 - 1. csoport - Benelli TRK 502X</w:t>
      </w:r>
    </w:p>
    <w:p>
      <w:pPr>
        <w:pStyle w:val="ListBullet"/>
      </w:pPr>
      <w:r>
        <w:t>09:00 - 09:15 - 1. csoport - HONDA CB 1000 Hornet</w:t>
      </w:r>
    </w:p>
    <w:p>
      <w:pPr>
        <w:pStyle w:val="ListBullet"/>
      </w:pPr>
      <w:r>
        <w:t>09:00 - 09:15 - 1. csoport - HONDA CB 500 Hornet</w:t>
      </w:r>
    </w:p>
    <w:p>
      <w:pPr>
        <w:pStyle w:val="ListBullet"/>
      </w:pPr>
      <w:r>
        <w:t>09:00 - 09:15 - 1. csoport - HONDA CRF 1100L Africa Twin</w:t>
      </w:r>
    </w:p>
    <w:p>
      <w:pPr>
        <w:pStyle w:val="ListBullet"/>
      </w:pPr>
      <w:r>
        <w:t>09:00 - 09:15 - 1. csoport - HONDA NT 1100</w:t>
      </w:r>
    </w:p>
    <w:p>
      <w:pPr>
        <w:pStyle w:val="ListBullet"/>
      </w:pPr>
      <w:r>
        <w:t>09:00 - 09:15 - 1. csoport - HONDA XL 750 Transalp</w:t>
      </w:r>
    </w:p>
    <w:p>
      <w:pPr>
        <w:pStyle w:val="ListBullet"/>
      </w:pPr>
      <w:r>
        <w:t>09:00 - 09:15 - 1. csoport - Harley-Davidson Pan America St</w:t>
      </w:r>
    </w:p>
    <w:p>
      <w:pPr>
        <w:pStyle w:val="ListBullet"/>
      </w:pPr>
      <w:r>
        <w:t>09:00 - 09:15 - 1. csoport - Harley-Davidson Sportster S</w:t>
      </w:r>
    </w:p>
    <w:p>
      <w:pPr>
        <w:pStyle w:val="ListBullet"/>
      </w:pPr>
      <w:r>
        <w:t>09:00 - 09:15 - 1. csoport - KAWASAKI Versys 650</w:t>
      </w:r>
    </w:p>
    <w:p>
      <w:pPr>
        <w:pStyle w:val="ListBullet"/>
      </w:pPr>
      <w:r>
        <w:t>09:00 - 09:15 - 1. csoport - KAWASAKI Z650</w:t>
      </w:r>
    </w:p>
    <w:p>
      <w:pPr>
        <w:pStyle w:val="ListBullet"/>
      </w:pPr>
      <w:r>
        <w:t>09:00 - 09:15 - 1. csoport - KAWASAKI ZX-10R</w:t>
      </w:r>
    </w:p>
    <w:p>
      <w:pPr>
        <w:pStyle w:val="ListBullet"/>
      </w:pPr>
      <w:r>
        <w:t>09:00 - 09:15 - 1. csoport - KTM 1290 Super Adventure R - 2024</w:t>
      </w:r>
    </w:p>
    <w:p>
      <w:pPr>
        <w:pStyle w:val="ListBullet"/>
      </w:pPr>
      <w:r>
        <w:t>09:00 - 09:15 - 1. csoport - Suzuki GSX-S1000 GX - 2024</w:t>
      </w:r>
    </w:p>
    <w:p>
      <w:pPr>
        <w:pStyle w:val="ListBullet"/>
      </w:pPr>
      <w:r>
        <w:t>09:00 - 09:15 - 1. csoport - Triumph Daytona 660</w:t>
      </w:r>
    </w:p>
    <w:p>
      <w:pPr>
        <w:pStyle w:val="ListBullet"/>
      </w:pPr>
      <w:r>
        <w:t>09:00 - 09:15 - 1. csoport - Triumph Tiger Sport 800</w:t>
      </w:r>
    </w:p>
    <w:p>
      <w:pPr>
        <w:pStyle w:val="ListBullet"/>
      </w:pPr>
      <w:r>
        <w:t>09:00 - 09:15 - 1. csoport - Yamaha MT09 Y-AMT - 2024</w:t>
      </w:r>
    </w:p>
    <w:p/>
    <w:p>
      <w:r>
        <w:rPr>
          <w:b/>
          <w:sz w:val="24"/>
        </w:rPr>
        <w:t>2. CSOPORT 22DB</w:t>
      </w:r>
    </w:p>
    <w:p>
      <w:pPr>
        <w:pStyle w:val="ListBullet"/>
      </w:pPr>
      <w:r>
        <w:t>09:15 - 09:30 - 2. csoport - BMW F900R</w:t>
      </w:r>
    </w:p>
    <w:p>
      <w:pPr>
        <w:pStyle w:val="ListBullet"/>
      </w:pPr>
      <w:r>
        <w:t>09:15 - 09:30 - 2. csoport - BMW R12 nineT</w:t>
      </w:r>
    </w:p>
    <w:p>
      <w:pPr>
        <w:pStyle w:val="ListBullet"/>
      </w:pPr>
      <w:r>
        <w:t>09:15 - 09:30 - 2. csoport - BMW R1300 GS Adventure</w:t>
      </w:r>
    </w:p>
    <w:p>
      <w:pPr>
        <w:pStyle w:val="ListBullet"/>
      </w:pPr>
      <w:r>
        <w:t>09:15 - 09:30 - 2. csoport - BMW S1000R</w:t>
      </w:r>
    </w:p>
    <w:p>
      <w:pPr>
        <w:pStyle w:val="ListBullet"/>
      </w:pPr>
      <w:r>
        <w:t>09:15 - 09:30 - 2. csoport - Benelli TRK 702</w:t>
      </w:r>
    </w:p>
    <w:p>
      <w:pPr>
        <w:pStyle w:val="ListBullet"/>
      </w:pPr>
      <w:r>
        <w:t>09:15 - 09:30 - 2. csoport - HONDA CB 125R</w:t>
      </w:r>
    </w:p>
    <w:p>
      <w:pPr>
        <w:pStyle w:val="ListBullet"/>
      </w:pPr>
      <w:r>
        <w:t>09:15 - 09:30 - 2. csoport - HONDA CB 650R - E-clutch</w:t>
      </w:r>
    </w:p>
    <w:p>
      <w:pPr>
        <w:pStyle w:val="ListBullet"/>
      </w:pPr>
      <w:r>
        <w:t>09:15 - 09:30 - 2. csoport - HONDA CB 750 Hornet</w:t>
      </w:r>
    </w:p>
    <w:p>
      <w:pPr>
        <w:pStyle w:val="ListBullet"/>
      </w:pPr>
      <w:r>
        <w:t>09:15 - 09:30 - 2. csoport - HONDA CBR 650R</w:t>
      </w:r>
    </w:p>
    <w:p>
      <w:pPr>
        <w:pStyle w:val="ListBullet"/>
      </w:pPr>
      <w:r>
        <w:t>09:15 - 09:30 - 2. csoport - HONDA CMX 500 Rebel</w:t>
      </w:r>
    </w:p>
    <w:p>
      <w:pPr>
        <w:pStyle w:val="ListBullet"/>
      </w:pPr>
      <w:r>
        <w:t>09:15 - 09:30 - 2. csoport - HONDA X-ADV 750 - DCT</w:t>
      </w:r>
    </w:p>
    <w:p>
      <w:pPr>
        <w:pStyle w:val="ListBullet"/>
      </w:pPr>
      <w:r>
        <w:t>09:15 - 09:30 - 2. csoport - KAWASAKI Ninja 1100 SX SE</w:t>
      </w:r>
    </w:p>
    <w:p>
      <w:pPr>
        <w:pStyle w:val="ListBullet"/>
      </w:pPr>
      <w:r>
        <w:t>09:15 - 09:30 - 2. csoport - KAWASAKI Versys 1100</w:t>
      </w:r>
    </w:p>
    <w:p>
      <w:pPr>
        <w:pStyle w:val="ListBullet"/>
      </w:pPr>
      <w:r>
        <w:t>09:15 - 09:30 - 2. csoport - KAWASAKI Z H2</w:t>
      </w:r>
    </w:p>
    <w:p>
      <w:pPr>
        <w:pStyle w:val="ListBullet"/>
      </w:pPr>
      <w:r>
        <w:t>09:15 - 09:30 - 2. csoport - KAWASAKI ZX-6</w:t>
      </w:r>
    </w:p>
    <w:p>
      <w:pPr>
        <w:pStyle w:val="ListBullet"/>
      </w:pPr>
      <w:r>
        <w:t>09:15 - 09:30 - 2. csoport - KTM 990 Duke - 2024</w:t>
      </w:r>
    </w:p>
    <w:p>
      <w:pPr>
        <w:pStyle w:val="ListBullet"/>
      </w:pPr>
      <w:r>
        <w:t>09:15 - 09:30 - 2. csoport - Suzuki DL800 - 2024</w:t>
      </w:r>
    </w:p>
    <w:p>
      <w:pPr>
        <w:pStyle w:val="ListBullet"/>
      </w:pPr>
      <w:r>
        <w:t>09:15 - 09:30 - 2. csoport - Triumph Speed Twin 1200 RS</w:t>
      </w:r>
    </w:p>
    <w:p>
      <w:pPr>
        <w:pStyle w:val="ListBullet"/>
      </w:pPr>
      <w:r>
        <w:t>09:15 - 09:30 - 2. csoport - Triumph Street Triple 765 RS</w:t>
      </w:r>
    </w:p>
    <w:p>
      <w:pPr>
        <w:pStyle w:val="ListBullet"/>
      </w:pPr>
      <w:r>
        <w:t>09:15 - 09:30 - 2. csoport - Triumph Trident 660</w:t>
      </w:r>
    </w:p>
    <w:p>
      <w:pPr>
        <w:pStyle w:val="ListBullet"/>
      </w:pPr>
      <w:r>
        <w:t>09:15 - 09:30 - 2. csoport - Yamaha MT07 - 2025</w:t>
      </w:r>
    </w:p>
    <w:p>
      <w:pPr>
        <w:pStyle w:val="ListBullet"/>
      </w:pPr>
      <w:r>
        <w:t>09:15 - 09:30 - 2. csoport - Yamaha Tracer 9 GT - 2025</w:t>
      </w:r>
    </w:p>
    <w:p/>
    <w:p>
      <w:r>
        <w:rPr>
          <w:b/>
          <w:sz w:val="24"/>
        </w:rPr>
        <w:t>3. CSOPORT 22DB</w:t>
      </w:r>
    </w:p>
    <w:p>
      <w:pPr>
        <w:pStyle w:val="ListBullet"/>
      </w:pPr>
      <w:r>
        <w:t>09:30 - 09:45 - 3. csoport - BMW F800GS</w:t>
      </w:r>
    </w:p>
    <w:p>
      <w:pPr>
        <w:pStyle w:val="ListBullet"/>
      </w:pPr>
      <w:r>
        <w:t>09:30 - 09:45 - 3. csoport - BMW F900XR</w:t>
      </w:r>
    </w:p>
    <w:p>
      <w:pPr>
        <w:pStyle w:val="ListBullet"/>
      </w:pPr>
      <w:r>
        <w:t>09:30 - 09:45 - 3. csoport - BMW K1600GT</w:t>
      </w:r>
    </w:p>
    <w:p>
      <w:pPr>
        <w:pStyle w:val="ListBullet"/>
      </w:pPr>
      <w:r>
        <w:t>09:30 - 09:45 - 3. csoport - BMW R1300 GS</w:t>
      </w:r>
    </w:p>
    <w:p>
      <w:pPr>
        <w:pStyle w:val="ListBullet"/>
      </w:pPr>
      <w:r>
        <w:t>09:30 - 09:45 - 3. csoport - BMW S1000XR</w:t>
      </w:r>
    </w:p>
    <w:p>
      <w:pPr>
        <w:pStyle w:val="ListBullet"/>
      </w:pPr>
      <w:r>
        <w:t>09:30 - 09:45 - 3. csoport - HONDA CB 1000 Hornet</w:t>
      </w:r>
    </w:p>
    <w:p>
      <w:pPr>
        <w:pStyle w:val="ListBullet"/>
      </w:pPr>
      <w:r>
        <w:t>09:30 - 09:45 - 3. csoport - HONDA CBR 500RR</w:t>
      </w:r>
    </w:p>
    <w:p>
      <w:pPr>
        <w:pStyle w:val="ListBullet"/>
      </w:pPr>
      <w:r>
        <w:t>09:30 - 09:45 - 3. csoport - HONDA CRF 1100L Africa Twin</w:t>
      </w:r>
    </w:p>
    <w:p>
      <w:pPr>
        <w:pStyle w:val="ListBullet"/>
      </w:pPr>
      <w:r>
        <w:t>09:30 - 09:45 - 3. csoport - HONDA NT 1100</w:t>
      </w:r>
    </w:p>
    <w:p>
      <w:pPr>
        <w:pStyle w:val="ListBullet"/>
      </w:pPr>
      <w:r>
        <w:t>09:30 - 09:45 - 3. csoport - Harley-Davidson Street Glide Ultra</w:t>
      </w:r>
    </w:p>
    <w:p>
      <w:pPr>
        <w:pStyle w:val="ListBullet"/>
      </w:pPr>
      <w:r>
        <w:t>09:30 - 09:45 - 3. csoport - Husqvarna 901 Norden - 2023</w:t>
      </w:r>
    </w:p>
    <w:p>
      <w:pPr>
        <w:pStyle w:val="ListBullet"/>
      </w:pPr>
      <w:r>
        <w:t>09:30 - 09:45 - 3. csoport - KAWASAKI Ninja 500</w:t>
      </w:r>
    </w:p>
    <w:p>
      <w:pPr>
        <w:pStyle w:val="ListBullet"/>
      </w:pPr>
      <w:r>
        <w:t>09:30 - 09:45 - 3. csoport - KAWASAKI Versys 650</w:t>
      </w:r>
    </w:p>
    <w:p>
      <w:pPr>
        <w:pStyle w:val="ListBullet"/>
      </w:pPr>
      <w:r>
        <w:t>09:30 - 09:45 - 3. csoport - KAWASAKI W800</w:t>
      </w:r>
    </w:p>
    <w:p>
      <w:pPr>
        <w:pStyle w:val="ListBullet"/>
      </w:pPr>
      <w:r>
        <w:t>09:30 - 09:45 - 3. csoport - KAWASAKI Z500</w:t>
      </w:r>
    </w:p>
    <w:p>
      <w:pPr>
        <w:pStyle w:val="ListBullet"/>
      </w:pPr>
      <w:r>
        <w:t>09:30 - 09:45 - 3. csoport - KAWASAKI ZX-10R</w:t>
      </w:r>
    </w:p>
    <w:p>
      <w:pPr>
        <w:pStyle w:val="ListBullet"/>
      </w:pPr>
      <w:r>
        <w:t>09:30 - 09:45 - 3. csoport - KTM 1290 Super Adventure R - 2024</w:t>
      </w:r>
    </w:p>
    <w:p>
      <w:pPr>
        <w:pStyle w:val="ListBullet"/>
      </w:pPr>
      <w:r>
        <w:t>09:30 - 09:45 - 3. csoport - Suzuki GSX-S1000 GX - 2024</w:t>
      </w:r>
    </w:p>
    <w:p>
      <w:pPr>
        <w:pStyle w:val="ListBullet"/>
      </w:pPr>
      <w:r>
        <w:t>09:30 - 09:45 - 3. csoport - Triumph Daytona 660</w:t>
      </w:r>
    </w:p>
    <w:p>
      <w:pPr>
        <w:pStyle w:val="ListBullet"/>
      </w:pPr>
      <w:r>
        <w:t>09:30 - 09:45 - 3. csoport - Triumph Speed Twin 900</w:t>
      </w:r>
    </w:p>
    <w:p>
      <w:pPr>
        <w:pStyle w:val="ListBullet"/>
      </w:pPr>
      <w:r>
        <w:t>09:30 - 09:45 - 3. csoport - Triumph Tiger Sport 800</w:t>
      </w:r>
    </w:p>
    <w:p>
      <w:pPr>
        <w:pStyle w:val="ListBullet"/>
      </w:pPr>
      <w:r>
        <w:t>09:30 - 09:45 - 3. csoport - Yamaha MT09 Y-AMT - 2024</w:t>
      </w:r>
    </w:p>
    <w:p/>
    <w:p>
      <w:r>
        <w:rPr>
          <w:b/>
          <w:sz w:val="24"/>
        </w:rPr>
        <w:t>4. CSOPORT 22DB</w:t>
      </w:r>
    </w:p>
    <w:p>
      <w:pPr>
        <w:pStyle w:val="ListBullet"/>
      </w:pPr>
      <w:r>
        <w:t>09:45 - 10:00 - 4. csoport - BMW F900GS</w:t>
      </w:r>
    </w:p>
    <w:p>
      <w:pPr>
        <w:pStyle w:val="ListBullet"/>
      </w:pPr>
      <w:r>
        <w:t>09:45 - 10:00 - 4. csoport - BMW R12</w:t>
      </w:r>
    </w:p>
    <w:p>
      <w:pPr>
        <w:pStyle w:val="ListBullet"/>
      </w:pPr>
      <w:r>
        <w:t>09:45 - 10:00 - 4. csoport - BMW R1300 GS Adventure</w:t>
      </w:r>
    </w:p>
    <w:p>
      <w:pPr>
        <w:pStyle w:val="ListBullet"/>
      </w:pPr>
      <w:r>
        <w:t>09:45 - 10:00 - 4. csoport - BMW S1000R</w:t>
      </w:r>
    </w:p>
    <w:p>
      <w:pPr>
        <w:pStyle w:val="ListBullet"/>
      </w:pPr>
      <w:r>
        <w:t>09:45 - 10:00 - 4. csoport - Benelli TRK 702</w:t>
      </w:r>
    </w:p>
    <w:p>
      <w:pPr>
        <w:pStyle w:val="ListBullet"/>
      </w:pPr>
      <w:r>
        <w:t>09:45 - 10:00 - 4. csoport - HONDA CB 750 Hornet</w:t>
      </w:r>
    </w:p>
    <w:p>
      <w:pPr>
        <w:pStyle w:val="ListBullet"/>
      </w:pPr>
      <w:r>
        <w:t>09:45 - 10:00 - 4. csoport - HONDA CBR 650R</w:t>
      </w:r>
    </w:p>
    <w:p>
      <w:pPr>
        <w:pStyle w:val="ListBullet"/>
      </w:pPr>
      <w:r>
        <w:t>09:45 - 10:00 - 4. csoport - HONDA GB 350S</w:t>
      </w:r>
    </w:p>
    <w:p>
      <w:pPr>
        <w:pStyle w:val="ListBullet"/>
      </w:pPr>
      <w:r>
        <w:t>09:45 - 10:00 - 4. csoport - Harley-Davidson Pan America St</w:t>
      </w:r>
    </w:p>
    <w:p>
      <w:pPr>
        <w:pStyle w:val="ListBullet"/>
      </w:pPr>
      <w:r>
        <w:t>09:45 - 10:00 - 4. csoport - KAWASAKI Ninja 1100 SX SE</w:t>
      </w:r>
    </w:p>
    <w:p>
      <w:pPr>
        <w:pStyle w:val="ListBullet"/>
      </w:pPr>
      <w:r>
        <w:t>09:45 - 10:00 - 4. csoport - KAWASAKI Versys 1100</w:t>
      </w:r>
    </w:p>
    <w:p>
      <w:pPr>
        <w:pStyle w:val="ListBullet"/>
      </w:pPr>
      <w:r>
        <w:t>09:45 - 10:00 - 4. csoport - KAWASAKI Z H2</w:t>
      </w:r>
    </w:p>
    <w:p>
      <w:pPr>
        <w:pStyle w:val="ListBullet"/>
      </w:pPr>
      <w:r>
        <w:t>09:45 - 10:00 - 4. csoport - KAWASAKI Z650</w:t>
      </w:r>
    </w:p>
    <w:p>
      <w:pPr>
        <w:pStyle w:val="ListBullet"/>
      </w:pPr>
      <w:r>
        <w:t>09:45 - 10:00 - 4. csoport - KAWASAKI ZX-6</w:t>
      </w:r>
    </w:p>
    <w:p>
      <w:pPr>
        <w:pStyle w:val="ListBullet"/>
      </w:pPr>
      <w:r>
        <w:t>09:45 - 10:00 - 4. csoport - KTM 790 Adventure - 2024</w:t>
      </w:r>
    </w:p>
    <w:p>
      <w:pPr>
        <w:pStyle w:val="ListBullet"/>
      </w:pPr>
      <w:r>
        <w:t>09:45 - 10:00 - 4. csoport - KTM 990 Duke - 2024</w:t>
      </w:r>
    </w:p>
    <w:p>
      <w:pPr>
        <w:pStyle w:val="ListBullet"/>
      </w:pPr>
      <w:r>
        <w:t>09:45 - 10:00 - 4. csoport - Suzuki DL800 - 2024</w:t>
      </w:r>
    </w:p>
    <w:p>
      <w:pPr>
        <w:pStyle w:val="ListBullet"/>
      </w:pPr>
      <w:r>
        <w:t>09:45 - 10:00 - 4. csoport - Triumph Street Triple 765 RS</w:t>
      </w:r>
    </w:p>
    <w:p>
      <w:pPr>
        <w:pStyle w:val="ListBullet"/>
      </w:pPr>
      <w:r>
        <w:t>09:45 - 10:00 - 4. csoport - Triumph Trident 660</w:t>
      </w:r>
    </w:p>
    <w:p>
      <w:pPr>
        <w:pStyle w:val="ListBullet"/>
      </w:pPr>
      <w:r>
        <w:t>09:45 - 10:00 - 4. csoport - Yamaha MT07 - 2025</w:t>
      </w:r>
    </w:p>
    <w:p>
      <w:pPr>
        <w:pStyle w:val="ListBullet"/>
      </w:pPr>
      <w:r>
        <w:t>09:45 - 10:00 - 4. csoport - Yamaha Ray ZR125 robogó</w:t>
      </w:r>
    </w:p>
    <w:p>
      <w:pPr>
        <w:pStyle w:val="ListBullet"/>
      </w:pPr>
      <w:r>
        <w:t>09:45 - 10:00 - 4. csoport - Yamaha Tracer 9 GT - 2025</w:t>
      </w:r>
    </w:p>
    <w:p/>
    <w:p>
      <w:r>
        <w:rPr>
          <w:b/>
          <w:sz w:val="24"/>
        </w:rPr>
        <w:t>5. CSOPORT 22DB</w:t>
      </w:r>
    </w:p>
    <w:p>
      <w:pPr>
        <w:pStyle w:val="ListBullet"/>
      </w:pPr>
      <w:r>
        <w:t>10:00 - 10:15 - 5. csoport - BMW F900GS Adventure</w:t>
      </w:r>
    </w:p>
    <w:p>
      <w:pPr>
        <w:pStyle w:val="ListBullet"/>
      </w:pPr>
      <w:r>
        <w:t>10:00 - 10:15 - 5. csoport - BMW R1300 GS</w:t>
      </w:r>
    </w:p>
    <w:p>
      <w:pPr>
        <w:pStyle w:val="ListBullet"/>
      </w:pPr>
      <w:r>
        <w:t>10:00 - 10:15 - 5. csoport - BMW S1000XR</w:t>
      </w:r>
    </w:p>
    <w:p>
      <w:pPr>
        <w:pStyle w:val="ListBullet"/>
      </w:pPr>
      <w:r>
        <w:t>10:00 - 10:15 - 5. csoport - Benelli Leoncino 800</w:t>
      </w:r>
    </w:p>
    <w:p>
      <w:pPr>
        <w:pStyle w:val="ListBullet"/>
      </w:pPr>
      <w:r>
        <w:t>10:00 - 10:15 - 5. csoport - Benelli TRK 502X</w:t>
      </w:r>
    </w:p>
    <w:p>
      <w:pPr>
        <w:pStyle w:val="ListBullet"/>
      </w:pPr>
      <w:r>
        <w:t>10:00 - 10:15 - 5. csoport - HONDA CB 1000 Hornet</w:t>
      </w:r>
    </w:p>
    <w:p>
      <w:pPr>
        <w:pStyle w:val="ListBullet"/>
      </w:pPr>
      <w:r>
        <w:t>10:00 - 10:15 - 5. csoport - HONDA CB 650R - E-clutch</w:t>
      </w:r>
    </w:p>
    <w:p>
      <w:pPr>
        <w:pStyle w:val="ListBullet"/>
      </w:pPr>
      <w:r>
        <w:t>10:00 - 10:15 - 5. csoport - HONDA CRF 1100L Africa Twin</w:t>
      </w:r>
    </w:p>
    <w:p>
      <w:pPr>
        <w:pStyle w:val="ListBullet"/>
      </w:pPr>
      <w:r>
        <w:t>10:00 - 10:15 - 5. csoport - HONDA NT 1100</w:t>
      </w:r>
    </w:p>
    <w:p>
      <w:pPr>
        <w:pStyle w:val="ListBullet"/>
      </w:pPr>
      <w:r>
        <w:t>10:00 - 10:15 - 5. csoport - HONDA XL 750 Transalp</w:t>
      </w:r>
    </w:p>
    <w:p>
      <w:pPr>
        <w:pStyle w:val="ListBullet"/>
      </w:pPr>
      <w:r>
        <w:t>10:00 - 10:15 - 5. csoport - Harley-Davidson Sportster S</w:t>
      </w:r>
    </w:p>
    <w:p>
      <w:pPr>
        <w:pStyle w:val="ListBullet"/>
      </w:pPr>
      <w:r>
        <w:t>10:00 - 10:15 - 5. csoport - Husqvarna 401 Vitpilen - 2024</w:t>
      </w:r>
    </w:p>
    <w:p>
      <w:pPr>
        <w:pStyle w:val="ListBullet"/>
      </w:pPr>
      <w:r>
        <w:t>10:00 - 10:15 - 5. csoport - Indian Scout Sixty Classic</w:t>
      </w:r>
    </w:p>
    <w:p>
      <w:pPr>
        <w:pStyle w:val="ListBullet"/>
      </w:pPr>
      <w:r>
        <w:t>10:00 - 10:15 - 5. csoport - KAWASAKI Versys 650</w:t>
      </w:r>
    </w:p>
    <w:p>
      <w:pPr>
        <w:pStyle w:val="ListBullet"/>
      </w:pPr>
      <w:r>
        <w:t>10:00 - 10:15 - 5. csoport - KAWASAKI W230 Meguro S1</w:t>
      </w:r>
    </w:p>
    <w:p>
      <w:pPr>
        <w:pStyle w:val="ListBullet"/>
      </w:pPr>
      <w:r>
        <w:t>10:00 - 10:15 - 5. csoport - KAWASAKI Z900RS</w:t>
      </w:r>
    </w:p>
    <w:p>
      <w:pPr>
        <w:pStyle w:val="ListBullet"/>
      </w:pPr>
      <w:r>
        <w:t>10:00 - 10:15 - 5. csoport - KAWASAKI ZX-10R</w:t>
      </w:r>
    </w:p>
    <w:p>
      <w:pPr>
        <w:pStyle w:val="ListBullet"/>
      </w:pPr>
      <w:r>
        <w:t>10:00 - 10:15 - 5. csoport - KTM 1290 Super Adventure R - 2024</w:t>
      </w:r>
    </w:p>
    <w:p>
      <w:pPr>
        <w:pStyle w:val="ListBullet"/>
      </w:pPr>
      <w:r>
        <w:t>10:00 - 10:15 - 5. csoport - Suzuki GSX-S1000 GX - 2024</w:t>
      </w:r>
    </w:p>
    <w:p>
      <w:pPr>
        <w:pStyle w:val="ListBullet"/>
      </w:pPr>
      <w:r>
        <w:t>10:00 - 10:15 - 5. csoport - Triumph Daytona 660</w:t>
      </w:r>
    </w:p>
    <w:p>
      <w:pPr>
        <w:pStyle w:val="ListBullet"/>
      </w:pPr>
      <w:r>
        <w:t>10:00 - 10:15 - 5. csoport - Triumph Tiger Sport 800</w:t>
      </w:r>
    </w:p>
    <w:p>
      <w:pPr>
        <w:pStyle w:val="ListBullet"/>
      </w:pPr>
      <w:r>
        <w:t>10:00 - 10:15 - 5. csoport - Yamaha MT09 Y-AMT - 2024</w:t>
      </w:r>
    </w:p>
    <w:p/>
    <w:p>
      <w:r>
        <w:rPr>
          <w:b/>
          <w:sz w:val="24"/>
        </w:rPr>
        <w:t>6. CSOPORT 24DB</w:t>
      </w:r>
    </w:p>
    <w:p>
      <w:pPr>
        <w:pStyle w:val="ListBullet"/>
      </w:pPr>
      <w:r>
        <w:t>10:15 - 10:30 - 6. csoport - BMW F900R</w:t>
      </w:r>
    </w:p>
    <w:p>
      <w:pPr>
        <w:pStyle w:val="ListBullet"/>
      </w:pPr>
      <w:r>
        <w:t>10:15 - 10:30 - 6. csoport - BMW R1300 GS Adventure</w:t>
      </w:r>
    </w:p>
    <w:p>
      <w:pPr>
        <w:pStyle w:val="ListBullet"/>
      </w:pPr>
      <w:r>
        <w:t>10:15 - 10:30 - 6. csoport - BMW R18 Rocktane</w:t>
      </w:r>
    </w:p>
    <w:p>
      <w:pPr>
        <w:pStyle w:val="ListBullet"/>
      </w:pPr>
      <w:r>
        <w:t>10:15 - 10:30 - 6. csoport - BMW S1000R</w:t>
      </w:r>
    </w:p>
    <w:p>
      <w:pPr>
        <w:pStyle w:val="ListBullet"/>
      </w:pPr>
      <w:r>
        <w:t>10:15 - 10:30 - 6. csoport - Benelli BKX300</w:t>
      </w:r>
    </w:p>
    <w:p>
      <w:pPr>
        <w:pStyle w:val="ListBullet"/>
      </w:pPr>
      <w:r>
        <w:t>10:15 - 10:30 - 6. csoport - Benelli TRK 702</w:t>
      </w:r>
    </w:p>
    <w:p>
      <w:pPr>
        <w:pStyle w:val="ListBullet"/>
      </w:pPr>
      <w:r>
        <w:t>10:15 - 10:30 - 6. csoport - HONDA CB 750 Hornet</w:t>
      </w:r>
    </w:p>
    <w:p>
      <w:pPr>
        <w:pStyle w:val="ListBullet"/>
      </w:pPr>
      <w:r>
        <w:t>10:15 - 10:30 - 6. csoport - HONDA CBR 650R</w:t>
      </w:r>
    </w:p>
    <w:p>
      <w:pPr>
        <w:pStyle w:val="ListBullet"/>
      </w:pPr>
      <w:r>
        <w:t>10:15 - 10:30 - 6. csoport - HONDA X-ADV 750 - DCT</w:t>
      </w:r>
    </w:p>
    <w:p>
      <w:pPr>
        <w:pStyle w:val="ListBullet"/>
      </w:pPr>
      <w:r>
        <w:t>10:15 - 10:30 - 6. csoport - Indian 101 Scout</w:t>
      </w:r>
    </w:p>
    <w:p>
      <w:pPr>
        <w:pStyle w:val="ListBullet"/>
      </w:pPr>
      <w:r>
        <w:t>10:15 - 10:30 - 6. csoport - KAWASAKI Ninja 1100 SX SE</w:t>
      </w:r>
    </w:p>
    <w:p>
      <w:pPr>
        <w:pStyle w:val="ListBullet"/>
      </w:pPr>
      <w:r>
        <w:t>10:15 - 10:30 - 6. csoport - KAWASAKI Ninja 500</w:t>
      </w:r>
    </w:p>
    <w:p>
      <w:pPr>
        <w:pStyle w:val="ListBullet"/>
      </w:pPr>
      <w:r>
        <w:t>10:15 - 10:30 - 6. csoport - KAWASAKI Versys 1100</w:t>
      </w:r>
    </w:p>
    <w:p>
      <w:pPr>
        <w:pStyle w:val="ListBullet"/>
      </w:pPr>
      <w:r>
        <w:t>10:15 - 10:30 - 6. csoport - KAWASAKI Z H2</w:t>
      </w:r>
    </w:p>
    <w:p>
      <w:pPr>
        <w:pStyle w:val="ListBullet"/>
      </w:pPr>
      <w:r>
        <w:t>10:15 - 10:30 - 6. csoport - KAWASAKI ZX-6</w:t>
      </w:r>
    </w:p>
    <w:p>
      <w:pPr>
        <w:pStyle w:val="ListBullet"/>
      </w:pPr>
      <w:r>
        <w:t>10:15 - 10:30 - 6. csoport - KTM 790 Adventure - 2024</w:t>
      </w:r>
    </w:p>
    <w:p>
      <w:pPr>
        <w:pStyle w:val="ListBullet"/>
      </w:pPr>
      <w:r>
        <w:t>10:15 - 10:30 - 6. csoport - KTM 990 Duke - 2024</w:t>
      </w:r>
    </w:p>
    <w:p>
      <w:pPr>
        <w:pStyle w:val="ListBullet"/>
      </w:pPr>
      <w:r>
        <w:t>10:15 - 10:30 - 6. csoport - Suzuki DL800 - 2024</w:t>
      </w:r>
    </w:p>
    <w:p>
      <w:pPr>
        <w:pStyle w:val="ListBullet"/>
      </w:pPr>
      <w:r>
        <w:t>10:15 - 10:30 - 6. csoport - Triumph Speed Twin 1200 RS</w:t>
      </w:r>
    </w:p>
    <w:p>
      <w:pPr>
        <w:pStyle w:val="ListBullet"/>
      </w:pPr>
      <w:r>
        <w:t>10:15 - 10:30 - 6. csoport - Triumph Street Triple 765 RS</w:t>
      </w:r>
    </w:p>
    <w:p>
      <w:pPr>
        <w:pStyle w:val="ListBullet"/>
      </w:pPr>
      <w:r>
        <w:t>10:15 - 10:30 - 6. csoport - Triumph Trident 660</w:t>
      </w:r>
    </w:p>
    <w:p>
      <w:pPr>
        <w:pStyle w:val="ListBullet"/>
      </w:pPr>
      <w:r>
        <w:t>10:15 - 10:30 - 6. csoport - Yamaha MT07 - 2025</w:t>
      </w:r>
    </w:p>
    <w:p>
      <w:pPr>
        <w:pStyle w:val="ListBullet"/>
      </w:pPr>
      <w:r>
        <w:t>10:15 - 10:30 - 6. csoport - Yamaha Tracer 9 GT - 2025</w:t>
      </w:r>
    </w:p>
    <w:p>
      <w:pPr>
        <w:pStyle w:val="ListBullet"/>
      </w:pPr>
      <w:r>
        <w:t>10:15 - 10:30 - 6. csoport - Yamaha X-Max300 Techmax</w:t>
      </w:r>
    </w:p>
    <w:p/>
    <w:p>
      <w:r>
        <w:rPr>
          <w:b/>
          <w:sz w:val="24"/>
        </w:rPr>
        <w:t>7. CSOPORT 24DB</w:t>
      </w:r>
    </w:p>
    <w:p>
      <w:pPr>
        <w:pStyle w:val="ListBullet"/>
      </w:pPr>
      <w:r>
        <w:t>10:30 - 10:45 - 7. csoport - BMW F900XR</w:t>
      </w:r>
    </w:p>
    <w:p>
      <w:pPr>
        <w:pStyle w:val="ListBullet"/>
      </w:pPr>
      <w:r>
        <w:t>10:30 - 10:45 - 7. csoport - BMW K1600GT</w:t>
      </w:r>
    </w:p>
    <w:p>
      <w:pPr>
        <w:pStyle w:val="ListBullet"/>
      </w:pPr>
      <w:r>
        <w:t>10:30 - 10:45 - 7. csoport - BMW R12</w:t>
      </w:r>
    </w:p>
    <w:p>
      <w:pPr>
        <w:pStyle w:val="ListBullet"/>
      </w:pPr>
      <w:r>
        <w:t>10:30 - 10:45 - 7. csoport - BMW R1300 GS</w:t>
      </w:r>
    </w:p>
    <w:p>
      <w:pPr>
        <w:pStyle w:val="ListBullet"/>
      </w:pPr>
      <w:r>
        <w:t>10:30 - 10:45 - 7. csoport - BMW S1000XR</w:t>
      </w:r>
    </w:p>
    <w:p>
      <w:pPr>
        <w:pStyle w:val="ListBullet"/>
      </w:pPr>
      <w:r>
        <w:t>10:30 - 10:45 - 7. csoport - Benelli Leoncino 400</w:t>
      </w:r>
    </w:p>
    <w:p>
      <w:pPr>
        <w:pStyle w:val="ListBullet"/>
      </w:pPr>
      <w:r>
        <w:t>10:30 - 10:45 - 7. csoport - HONDA CB 1000 Hornet</w:t>
      </w:r>
    </w:p>
    <w:p>
      <w:pPr>
        <w:pStyle w:val="ListBullet"/>
      </w:pPr>
      <w:r>
        <w:t>10:30 - 10:45 - 7. csoport - HONDA CB 125R</w:t>
      </w:r>
    </w:p>
    <w:p>
      <w:pPr>
        <w:pStyle w:val="ListBullet"/>
      </w:pPr>
      <w:r>
        <w:t>10:30 - 10:45 - 7. csoport - HONDA CB 500 Hornet</w:t>
      </w:r>
    </w:p>
    <w:p>
      <w:pPr>
        <w:pStyle w:val="ListBullet"/>
      </w:pPr>
      <w:r>
        <w:t>10:30 - 10:45 - 7. csoport - HONDA CRF 1100L Africa Twin</w:t>
      </w:r>
    </w:p>
    <w:p>
      <w:pPr>
        <w:pStyle w:val="ListBullet"/>
      </w:pPr>
      <w:r>
        <w:t>10:30 - 10:45 - 7. csoport - HONDA NT 1100</w:t>
      </w:r>
    </w:p>
    <w:p>
      <w:pPr>
        <w:pStyle w:val="ListBullet"/>
      </w:pPr>
      <w:r>
        <w:t>10:30 - 10:45 - 7. csoport - Harley-Davidson Pan America St</w:t>
      </w:r>
    </w:p>
    <w:p>
      <w:pPr>
        <w:pStyle w:val="ListBullet"/>
      </w:pPr>
      <w:r>
        <w:t>10:30 - 10:45 - 7. csoport - Harley-Davidson Street Glide Ultra</w:t>
      </w:r>
    </w:p>
    <w:p>
      <w:pPr>
        <w:pStyle w:val="ListBullet"/>
      </w:pPr>
      <w:r>
        <w:t>10:30 - 10:45 - 7. csoport - Husqvarna 901 Norden - 2023</w:t>
      </w:r>
    </w:p>
    <w:p>
      <w:pPr>
        <w:pStyle w:val="ListBullet"/>
      </w:pPr>
      <w:r>
        <w:t>10:30 - 10:45 - 7. csoport - Indian Sport Chief</w:t>
      </w:r>
    </w:p>
    <w:p>
      <w:pPr>
        <w:pStyle w:val="ListBullet"/>
      </w:pPr>
      <w:r>
        <w:t>10:30 - 10:45 - 7. csoport - KAWASAKI Eliminator SE</w:t>
      </w:r>
    </w:p>
    <w:p>
      <w:pPr>
        <w:pStyle w:val="ListBullet"/>
      </w:pPr>
      <w:r>
        <w:t>10:30 - 10:45 - 7. csoport - KAWASAKI Versys 650</w:t>
      </w:r>
    </w:p>
    <w:p>
      <w:pPr>
        <w:pStyle w:val="ListBullet"/>
      </w:pPr>
      <w:r>
        <w:t>10:30 - 10:45 - 7. csoport - KAWASAKI W800</w:t>
      </w:r>
    </w:p>
    <w:p>
      <w:pPr>
        <w:pStyle w:val="ListBullet"/>
      </w:pPr>
      <w:r>
        <w:t>10:30 - 10:45 - 7. csoport - KAWASAKI Z500</w:t>
      </w:r>
    </w:p>
    <w:p>
      <w:pPr>
        <w:pStyle w:val="ListBullet"/>
      </w:pPr>
      <w:r>
        <w:t>10:30 - 10:45 - 7. csoport - KAWASAKI Z650</w:t>
      </w:r>
    </w:p>
    <w:p>
      <w:pPr>
        <w:pStyle w:val="ListBullet"/>
      </w:pPr>
      <w:r>
        <w:t>10:30 - 10:45 - 7. csoport - KAWASAKI ZX-10R</w:t>
      </w:r>
    </w:p>
    <w:p>
      <w:pPr>
        <w:pStyle w:val="ListBullet"/>
      </w:pPr>
      <w:r>
        <w:t>10:30 - 10:45 - 7. csoport - Suzuki GSX-S1000 GX - 2024</w:t>
      </w:r>
    </w:p>
    <w:p>
      <w:pPr>
        <w:pStyle w:val="ListBullet"/>
      </w:pPr>
      <w:r>
        <w:t>10:30 - 10:45 - 7. csoport - Triumph Tiger Sport 800</w:t>
      </w:r>
    </w:p>
    <w:p>
      <w:pPr>
        <w:pStyle w:val="ListBullet"/>
      </w:pPr>
      <w:r>
        <w:t>10:30 - 10:45 - 7. csoport - Yamaha MT09 Y-AMT - 2024</w:t>
      </w:r>
    </w:p>
    <w:p/>
    <w:p>
      <w:r>
        <w:rPr>
          <w:b/>
          <w:sz w:val="24"/>
        </w:rPr>
        <w:t>8. CSOPORT 23DB</w:t>
      </w:r>
    </w:p>
    <w:p>
      <w:pPr>
        <w:pStyle w:val="ListBullet"/>
      </w:pPr>
      <w:r>
        <w:t>10:45 - 11:00 - 8. csoport - BMW F900GS</w:t>
      </w:r>
    </w:p>
    <w:p>
      <w:pPr>
        <w:pStyle w:val="ListBullet"/>
      </w:pPr>
      <w:r>
        <w:t>10:45 - 11:00 - 8. csoport - BMW R12 nineT</w:t>
      </w:r>
    </w:p>
    <w:p>
      <w:pPr>
        <w:pStyle w:val="ListBullet"/>
      </w:pPr>
      <w:r>
        <w:t>10:45 - 11:00 - 8. csoport - BMW R1300 GS Adventure</w:t>
      </w:r>
    </w:p>
    <w:p>
      <w:pPr>
        <w:pStyle w:val="ListBullet"/>
      </w:pPr>
      <w:r>
        <w:t>10:45 - 11:00 - 8. csoport - BMW S1000R</w:t>
      </w:r>
    </w:p>
    <w:p>
      <w:pPr>
        <w:pStyle w:val="ListBullet"/>
      </w:pPr>
      <w:r>
        <w:t>10:45 - 11:00 - 8. csoport - Benelli TRK 702</w:t>
      </w:r>
    </w:p>
    <w:p>
      <w:pPr>
        <w:pStyle w:val="ListBullet"/>
      </w:pPr>
      <w:r>
        <w:t>10:45 - 11:00 - 8. csoport - HONDA CB 650R - E-clutch</w:t>
      </w:r>
    </w:p>
    <w:p>
      <w:pPr>
        <w:pStyle w:val="ListBullet"/>
      </w:pPr>
      <w:r>
        <w:t>10:45 - 11:00 - 8. csoport - HONDA CB 750 Hornet</w:t>
      </w:r>
    </w:p>
    <w:p>
      <w:pPr>
        <w:pStyle w:val="ListBullet"/>
      </w:pPr>
      <w:r>
        <w:t>10:45 - 11:00 - 8. csoport - HONDA CBR 650R</w:t>
      </w:r>
    </w:p>
    <w:p>
      <w:pPr>
        <w:pStyle w:val="ListBullet"/>
      </w:pPr>
      <w:r>
        <w:t>10:45 - 11:00 - 8. csoport - HONDA GB 350S</w:t>
      </w:r>
    </w:p>
    <w:p>
      <w:pPr>
        <w:pStyle w:val="ListBullet"/>
      </w:pPr>
      <w:r>
        <w:t>10:45 - 11:00 - 8. csoport - Harley-Davidson Breakout</w:t>
      </w:r>
    </w:p>
    <w:p>
      <w:pPr>
        <w:pStyle w:val="ListBullet"/>
      </w:pPr>
      <w:r>
        <w:t>10:45 - 11:00 - 8. csoport - KAWASAKI Ninja 1100 SX SE</w:t>
      </w:r>
    </w:p>
    <w:p>
      <w:pPr>
        <w:pStyle w:val="ListBullet"/>
      </w:pPr>
      <w:r>
        <w:t>10:45 - 11:00 - 8. csoport - KAWASAKI Versys 1100</w:t>
      </w:r>
    </w:p>
    <w:p>
      <w:pPr>
        <w:pStyle w:val="ListBullet"/>
      </w:pPr>
      <w:r>
        <w:t>10:45 - 11:00 - 8. csoport - KAWASAKI Z H2</w:t>
      </w:r>
    </w:p>
    <w:p>
      <w:pPr>
        <w:pStyle w:val="ListBullet"/>
      </w:pPr>
      <w:r>
        <w:t>10:45 - 11:00 - 8. csoport - KAWASAKI Z900RS</w:t>
      </w:r>
    </w:p>
    <w:p>
      <w:pPr>
        <w:pStyle w:val="ListBullet"/>
      </w:pPr>
      <w:r>
        <w:t>10:45 - 11:00 - 8. csoport - KAWASAKI ZX-6</w:t>
      </w:r>
    </w:p>
    <w:p>
      <w:pPr>
        <w:pStyle w:val="ListBullet"/>
      </w:pPr>
      <w:r>
        <w:t>10:45 - 11:00 - 8. csoport - KTM 790 Adventure - 2024</w:t>
      </w:r>
    </w:p>
    <w:p>
      <w:pPr>
        <w:pStyle w:val="ListBullet"/>
      </w:pPr>
      <w:r>
        <w:t>10:45 - 11:00 - 8. csoport - KTM 990 Duke - 2024</w:t>
      </w:r>
    </w:p>
    <w:p>
      <w:pPr>
        <w:pStyle w:val="ListBullet"/>
      </w:pPr>
      <w:r>
        <w:t>10:45 - 11:00 - 8. csoport - Suzuki DL800 - 2024</w:t>
      </w:r>
    </w:p>
    <w:p>
      <w:pPr>
        <w:pStyle w:val="ListBullet"/>
      </w:pPr>
      <w:r>
        <w:t>10:45 - 11:00 - 8. csoport - Triumph Street Triple 765 RS</w:t>
      </w:r>
    </w:p>
    <w:p>
      <w:pPr>
        <w:pStyle w:val="ListBullet"/>
      </w:pPr>
      <w:r>
        <w:t>10:45 - 11:00 - 8. csoport - Triumph Trident 660</w:t>
      </w:r>
    </w:p>
    <w:p>
      <w:pPr>
        <w:pStyle w:val="ListBullet"/>
      </w:pPr>
      <w:r>
        <w:t>10:45 - 11:00 - 8. csoport - Yamaha MT07 - 2025</w:t>
      </w:r>
    </w:p>
    <w:p>
      <w:pPr>
        <w:pStyle w:val="ListBullet"/>
      </w:pPr>
      <w:r>
        <w:t>10:45 - 11:00 - 8. csoport - Yamaha Ray ZR125 robogó</w:t>
      </w:r>
    </w:p>
    <w:p>
      <w:pPr>
        <w:pStyle w:val="ListBullet"/>
      </w:pPr>
      <w:r>
        <w:t>10:45 - 11:00 - 8. csoport - Yamaha Tracer 9 GT - 2025</w:t>
      </w:r>
    </w:p>
    <w:p/>
    <w:p>
      <w:r>
        <w:rPr>
          <w:b/>
          <w:sz w:val="24"/>
        </w:rPr>
        <w:t>9. CSOPORT 22DB</w:t>
      </w:r>
    </w:p>
    <w:p>
      <w:pPr>
        <w:pStyle w:val="ListBullet"/>
      </w:pPr>
      <w:r>
        <w:t>11:00 - 11:15 - 9. csoport - BMW C400X</w:t>
      </w:r>
    </w:p>
    <w:p>
      <w:pPr>
        <w:pStyle w:val="ListBullet"/>
      </w:pPr>
      <w:r>
        <w:t>11:00 - 11:15 - 9. csoport - BMW K1600GT</w:t>
      </w:r>
    </w:p>
    <w:p>
      <w:pPr>
        <w:pStyle w:val="ListBullet"/>
      </w:pPr>
      <w:r>
        <w:t>11:00 - 11:15 - 9. csoport - BMW R1300 GS</w:t>
      </w:r>
    </w:p>
    <w:p>
      <w:pPr>
        <w:pStyle w:val="ListBullet"/>
      </w:pPr>
      <w:r>
        <w:t>11:00 - 11:15 - 9. csoport - BMW R18 Rocktane</w:t>
      </w:r>
    </w:p>
    <w:p>
      <w:pPr>
        <w:pStyle w:val="ListBullet"/>
      </w:pPr>
      <w:r>
        <w:t>11:00 - 11:15 - 9. csoport - BMW S1000XR</w:t>
      </w:r>
    </w:p>
    <w:p>
      <w:pPr>
        <w:pStyle w:val="ListBullet"/>
      </w:pPr>
      <w:r>
        <w:t>11:00 - 11:15 - 9. csoport - Benelli TRK 502X</w:t>
      </w:r>
    </w:p>
    <w:p>
      <w:pPr>
        <w:pStyle w:val="ListBullet"/>
      </w:pPr>
      <w:r>
        <w:t>11:00 - 11:15 - 9. csoport - HONDA CB 1000 Hornet</w:t>
      </w:r>
    </w:p>
    <w:p>
      <w:pPr>
        <w:pStyle w:val="ListBullet"/>
      </w:pPr>
      <w:r>
        <w:t>11:00 - 11:15 - 9. csoport - HONDA CBR 500RR</w:t>
      </w:r>
    </w:p>
    <w:p>
      <w:pPr>
        <w:pStyle w:val="ListBullet"/>
      </w:pPr>
      <w:r>
        <w:t>11:00 - 11:15 - 9. csoport - HONDA CRF 1100L Africa Twin</w:t>
      </w:r>
    </w:p>
    <w:p>
      <w:pPr>
        <w:pStyle w:val="ListBullet"/>
      </w:pPr>
      <w:r>
        <w:t>11:00 - 11:15 - 9. csoport - HONDA NT 1100</w:t>
      </w:r>
    </w:p>
    <w:p>
      <w:pPr>
        <w:pStyle w:val="ListBullet"/>
      </w:pPr>
      <w:r>
        <w:t>11:00 - 11:15 - 9. csoport - HONDA XL 750 Transalp</w:t>
      </w:r>
    </w:p>
    <w:p>
      <w:pPr>
        <w:pStyle w:val="ListBullet"/>
      </w:pPr>
      <w:r>
        <w:t>11:00 - 11:15 - 9. csoport - Husqvarna 401 Vitpilen - 2024</w:t>
      </w:r>
    </w:p>
    <w:p>
      <w:pPr>
        <w:pStyle w:val="ListBullet"/>
      </w:pPr>
      <w:r>
        <w:t>11:00 - 11:15 - 9. csoport - Indian Scout Sixty Classic</w:t>
      </w:r>
    </w:p>
    <w:p>
      <w:pPr>
        <w:pStyle w:val="ListBullet"/>
      </w:pPr>
      <w:r>
        <w:t>11:00 - 11:15 - 9. csoport - KAWASAKI Ninja 500</w:t>
      </w:r>
    </w:p>
    <w:p>
      <w:pPr>
        <w:pStyle w:val="ListBullet"/>
      </w:pPr>
      <w:r>
        <w:t>11:00 - 11:15 - 9. csoport - KAWASAKI Versys 650</w:t>
      </w:r>
    </w:p>
    <w:p>
      <w:pPr>
        <w:pStyle w:val="ListBullet"/>
      </w:pPr>
      <w:r>
        <w:t>11:00 - 11:15 - 9. csoport - KAWASAKI W230 Meguro S1</w:t>
      </w:r>
    </w:p>
    <w:p>
      <w:pPr>
        <w:pStyle w:val="ListBullet"/>
      </w:pPr>
      <w:r>
        <w:t>11:00 - 11:15 - 9. csoport - KAWASAKI ZX-10R</w:t>
      </w:r>
    </w:p>
    <w:p>
      <w:pPr>
        <w:pStyle w:val="ListBullet"/>
      </w:pPr>
      <w:r>
        <w:t>11:00 - 11:15 - 9. csoport - KTM 1290 Super Adventure R - 2024</w:t>
      </w:r>
    </w:p>
    <w:p>
      <w:pPr>
        <w:pStyle w:val="ListBullet"/>
      </w:pPr>
      <w:r>
        <w:t>11:00 - 11:15 - 9. csoport - Suzuki GSX-S1000 GX - 2024</w:t>
      </w:r>
    </w:p>
    <w:p>
      <w:pPr>
        <w:pStyle w:val="ListBullet"/>
      </w:pPr>
      <w:r>
        <w:t>11:00 - 11:15 - 9. csoport - Triumph Daytona 660</w:t>
      </w:r>
    </w:p>
    <w:p>
      <w:pPr>
        <w:pStyle w:val="ListBullet"/>
      </w:pPr>
      <w:r>
        <w:t>11:00 - 11:15 - 9. csoport - Triumph Tiger Sport 800</w:t>
      </w:r>
    </w:p>
    <w:p>
      <w:pPr>
        <w:pStyle w:val="ListBullet"/>
      </w:pPr>
      <w:r>
        <w:t>11:00 - 11:15 - 9. csoport - Yamaha MT09 Y-AMT - 2024</w:t>
      </w:r>
    </w:p>
    <w:p/>
    <w:p>
      <w:r>
        <w:rPr>
          <w:b/>
          <w:sz w:val="24"/>
        </w:rPr>
        <w:t>10. CSOPORT 24DB</w:t>
      </w:r>
    </w:p>
    <w:p>
      <w:pPr>
        <w:pStyle w:val="ListBullet"/>
      </w:pPr>
      <w:r>
        <w:t>11:15 - 11:30 - 10. csoport - BMW C400GT</w:t>
      </w:r>
    </w:p>
    <w:p>
      <w:pPr>
        <w:pStyle w:val="ListBullet"/>
      </w:pPr>
      <w:r>
        <w:t>11:15 - 11:30 - 10. csoport - BMW R1300 GS Adventure</w:t>
      </w:r>
    </w:p>
    <w:p>
      <w:pPr>
        <w:pStyle w:val="ListBullet"/>
      </w:pPr>
      <w:r>
        <w:t>11:15 - 11:30 - 10. csoport - BMW S1000R</w:t>
      </w:r>
    </w:p>
    <w:p>
      <w:pPr>
        <w:pStyle w:val="ListBullet"/>
      </w:pPr>
      <w:r>
        <w:t>11:15 - 11:30 - 10. csoport - Benelli BKX300</w:t>
      </w:r>
    </w:p>
    <w:p>
      <w:pPr>
        <w:pStyle w:val="ListBullet"/>
      </w:pPr>
      <w:r>
        <w:t>11:15 - 11:30 - 10. csoport - Benelli TRK 702</w:t>
      </w:r>
    </w:p>
    <w:p>
      <w:pPr>
        <w:pStyle w:val="ListBullet"/>
      </w:pPr>
      <w:r>
        <w:t>11:15 - 11:30 - 10. csoport - HONDA CB 500 Hornet</w:t>
      </w:r>
    </w:p>
    <w:p>
      <w:pPr>
        <w:pStyle w:val="ListBullet"/>
      </w:pPr>
      <w:r>
        <w:t>11:15 - 11:30 - 10. csoport - HONDA CB 750 Hornet</w:t>
      </w:r>
    </w:p>
    <w:p>
      <w:pPr>
        <w:pStyle w:val="ListBullet"/>
      </w:pPr>
      <w:r>
        <w:t>11:15 - 11:30 - 10. csoport - HONDA CBR 650R</w:t>
      </w:r>
    </w:p>
    <w:p>
      <w:pPr>
        <w:pStyle w:val="ListBullet"/>
      </w:pPr>
      <w:r>
        <w:t>11:15 - 11:30 - 10. csoport - HONDA CMX 500 Rebel</w:t>
      </w:r>
    </w:p>
    <w:p>
      <w:pPr>
        <w:pStyle w:val="ListBullet"/>
      </w:pPr>
      <w:r>
        <w:t>11:15 - 11:30 - 10. csoport - HONDA X-ADV 750 - DCT</w:t>
      </w:r>
    </w:p>
    <w:p>
      <w:pPr>
        <w:pStyle w:val="ListBullet"/>
      </w:pPr>
      <w:r>
        <w:t>11:15 - 11:30 - 10. csoport - Harley-Davidson Pan America St</w:t>
      </w:r>
    </w:p>
    <w:p>
      <w:pPr>
        <w:pStyle w:val="ListBullet"/>
      </w:pPr>
      <w:r>
        <w:t>11:15 - 11:30 - 10. csoport - KAWASAKI Ninja 1100 SX SE</w:t>
      </w:r>
    </w:p>
    <w:p>
      <w:pPr>
        <w:pStyle w:val="ListBullet"/>
      </w:pPr>
      <w:r>
        <w:t>11:15 - 11:30 - 10. csoport - KAWASAKI Versys 1100</w:t>
      </w:r>
    </w:p>
    <w:p>
      <w:pPr>
        <w:pStyle w:val="ListBullet"/>
      </w:pPr>
      <w:r>
        <w:t>11:15 - 11:30 - 10. csoport - KAWASAKI Z H2</w:t>
      </w:r>
    </w:p>
    <w:p>
      <w:pPr>
        <w:pStyle w:val="ListBullet"/>
      </w:pPr>
      <w:r>
        <w:t>11:15 - 11:30 - 10. csoport - KAWASAKI Z650</w:t>
      </w:r>
    </w:p>
    <w:p>
      <w:pPr>
        <w:pStyle w:val="ListBullet"/>
      </w:pPr>
      <w:r>
        <w:t>11:15 - 11:30 - 10. csoport - KAWASAKI ZX-6</w:t>
      </w:r>
    </w:p>
    <w:p>
      <w:pPr>
        <w:pStyle w:val="ListBullet"/>
      </w:pPr>
      <w:r>
        <w:t>11:15 - 11:30 - 10. csoport - KTM 790 Adventure - 2024</w:t>
      </w:r>
    </w:p>
    <w:p>
      <w:pPr>
        <w:pStyle w:val="ListBullet"/>
      </w:pPr>
      <w:r>
        <w:t>11:15 - 11:30 - 10. csoport - KTM 990 Duke - 2024</w:t>
      </w:r>
    </w:p>
    <w:p>
      <w:pPr>
        <w:pStyle w:val="ListBullet"/>
      </w:pPr>
      <w:r>
        <w:t>11:15 - 11:30 - 10. csoport - Suzuki DL800 - 2024</w:t>
      </w:r>
    </w:p>
    <w:p>
      <w:pPr>
        <w:pStyle w:val="ListBullet"/>
      </w:pPr>
      <w:r>
        <w:t>11:15 - 11:30 - 10. csoport - Triumph Speed Twin 1200 RS</w:t>
      </w:r>
    </w:p>
    <w:p>
      <w:pPr>
        <w:pStyle w:val="ListBullet"/>
      </w:pPr>
      <w:r>
        <w:t>11:15 - 11:30 - 10. csoport - Triumph Street Triple 765 RS</w:t>
      </w:r>
    </w:p>
    <w:p>
      <w:pPr>
        <w:pStyle w:val="ListBullet"/>
      </w:pPr>
      <w:r>
        <w:t>11:15 - 11:30 - 10. csoport - Triumph Trident 660</w:t>
      </w:r>
    </w:p>
    <w:p>
      <w:pPr>
        <w:pStyle w:val="ListBullet"/>
      </w:pPr>
      <w:r>
        <w:t>11:15 - 11:30 - 10. csoport - Yamaha MT07 - 2025</w:t>
      </w:r>
    </w:p>
    <w:p>
      <w:pPr>
        <w:pStyle w:val="ListBullet"/>
      </w:pPr>
      <w:r>
        <w:t>11:15 - 11:30 - 10. csoport - Yamaha Tracer 9 GT - 2025</w:t>
      </w:r>
    </w:p>
    <w:p/>
    <w:p>
      <w:r>
        <w:rPr>
          <w:b/>
          <w:sz w:val="24"/>
        </w:rPr>
        <w:t>11. CSOPORT 24DB</w:t>
      </w:r>
    </w:p>
    <w:p>
      <w:pPr>
        <w:pStyle w:val="ListBullet"/>
      </w:pPr>
      <w:r>
        <w:t>11:30 - 11:45 - 11. csoport - BMW F800GS</w:t>
      </w:r>
    </w:p>
    <w:p>
      <w:pPr>
        <w:pStyle w:val="ListBullet"/>
      </w:pPr>
      <w:r>
        <w:t>11:30 - 11:45 - 11. csoport - BMW K1600GT</w:t>
      </w:r>
    </w:p>
    <w:p>
      <w:pPr>
        <w:pStyle w:val="ListBullet"/>
      </w:pPr>
      <w:r>
        <w:t>11:30 - 11:45 - 11. csoport - BMW R1300 GS</w:t>
      </w:r>
    </w:p>
    <w:p>
      <w:pPr>
        <w:pStyle w:val="ListBullet"/>
      </w:pPr>
      <w:r>
        <w:t>11:30 - 11:45 - 11. csoport - BMW S1000XR</w:t>
      </w:r>
    </w:p>
    <w:p>
      <w:pPr>
        <w:pStyle w:val="ListBullet"/>
      </w:pPr>
      <w:r>
        <w:t>11:30 - 11:45 - 11. csoport - Benelli Leoncino 400</w:t>
      </w:r>
    </w:p>
    <w:p>
      <w:pPr>
        <w:pStyle w:val="ListBullet"/>
      </w:pPr>
      <w:r>
        <w:t>11:30 - 11:45 - 11. csoport - Benelli TRK 502X</w:t>
      </w:r>
    </w:p>
    <w:p>
      <w:pPr>
        <w:pStyle w:val="ListBullet"/>
      </w:pPr>
      <w:r>
        <w:t>11:30 - 11:45 - 11. csoport - HONDA CB 1000 Hornet</w:t>
      </w:r>
    </w:p>
    <w:p>
      <w:pPr>
        <w:pStyle w:val="ListBullet"/>
      </w:pPr>
      <w:r>
        <w:t>11:30 - 11:45 - 11. csoport - HONDA CB 125R</w:t>
      </w:r>
    </w:p>
    <w:p>
      <w:pPr>
        <w:pStyle w:val="ListBullet"/>
      </w:pPr>
      <w:r>
        <w:t>11:30 - 11:45 - 11. csoport - HONDA CRF 1100L Africa Twin</w:t>
      </w:r>
    </w:p>
    <w:p>
      <w:pPr>
        <w:pStyle w:val="ListBullet"/>
      </w:pPr>
      <w:r>
        <w:t>11:30 - 11:45 - 11. csoport - HONDA NT 1100</w:t>
      </w:r>
    </w:p>
    <w:p>
      <w:pPr>
        <w:pStyle w:val="ListBullet"/>
      </w:pPr>
      <w:r>
        <w:t>11:30 - 11:45 - 11. csoport - Harley-Davidson Street Glide Ultra</w:t>
      </w:r>
    </w:p>
    <w:p>
      <w:pPr>
        <w:pStyle w:val="ListBullet"/>
      </w:pPr>
      <w:r>
        <w:t>11:30 - 11:45 - 11. csoport - Husqvarna 901 Norden - 2023</w:t>
      </w:r>
    </w:p>
    <w:p>
      <w:pPr>
        <w:pStyle w:val="ListBullet"/>
      </w:pPr>
      <w:r>
        <w:t>11:30 - 11:45 - 11. csoport - Indian Sport Chief</w:t>
      </w:r>
    </w:p>
    <w:p>
      <w:pPr>
        <w:pStyle w:val="ListBullet"/>
      </w:pPr>
      <w:r>
        <w:t>11:30 - 11:45 - 11. csoport - KAWASAKI Eliminator SE</w:t>
      </w:r>
    </w:p>
    <w:p>
      <w:pPr>
        <w:pStyle w:val="ListBullet"/>
      </w:pPr>
      <w:r>
        <w:t>11:30 - 11:45 - 11. csoport - KAWASAKI Versys 650</w:t>
      </w:r>
    </w:p>
    <w:p>
      <w:pPr>
        <w:pStyle w:val="ListBullet"/>
      </w:pPr>
      <w:r>
        <w:t>11:30 - 11:45 - 11. csoport - KAWASAKI Z500</w:t>
      </w:r>
    </w:p>
    <w:p>
      <w:pPr>
        <w:pStyle w:val="ListBullet"/>
      </w:pPr>
      <w:r>
        <w:t>11:30 - 11:45 - 11. csoport - KAWASAKI Z900RS</w:t>
      </w:r>
    </w:p>
    <w:p>
      <w:pPr>
        <w:pStyle w:val="ListBullet"/>
      </w:pPr>
      <w:r>
        <w:t>11:30 - 11:45 - 11. csoport - KAWASAKI ZX-10R</w:t>
      </w:r>
    </w:p>
    <w:p>
      <w:pPr>
        <w:pStyle w:val="ListBullet"/>
      </w:pPr>
      <w:r>
        <w:t>11:30 - 11:45 - 11. csoport - KTM 1290 Super Adventure R - 2024</w:t>
      </w:r>
    </w:p>
    <w:p>
      <w:pPr>
        <w:pStyle w:val="ListBullet"/>
      </w:pPr>
      <w:r>
        <w:t>11:30 - 11:45 - 11. csoport - Suzuki GSX-S1000 GX - 2024</w:t>
      </w:r>
    </w:p>
    <w:p>
      <w:pPr>
        <w:pStyle w:val="ListBullet"/>
      </w:pPr>
      <w:r>
        <w:t>11:30 - 11:45 - 11. csoport - Triumph Daytona 660</w:t>
      </w:r>
    </w:p>
    <w:p>
      <w:pPr>
        <w:pStyle w:val="ListBullet"/>
      </w:pPr>
      <w:r>
        <w:t>11:30 - 11:45 - 11. csoport - Triumph Speed Twin 900</w:t>
      </w:r>
    </w:p>
    <w:p>
      <w:pPr>
        <w:pStyle w:val="ListBullet"/>
      </w:pPr>
      <w:r>
        <w:t>11:30 - 11:45 - 11. csoport - Triumph Tiger Sport 800</w:t>
      </w:r>
    </w:p>
    <w:p>
      <w:pPr>
        <w:pStyle w:val="ListBullet"/>
      </w:pPr>
      <w:r>
        <w:t>11:30 - 11:45 - 11. csoport - Yamaha MT09 Y-AMT - 2024</w:t>
      </w:r>
    </w:p>
    <w:p/>
    <w:p>
      <w:r>
        <w:rPr>
          <w:b/>
          <w:sz w:val="24"/>
        </w:rPr>
        <w:t>12. CSOPORT 22DB</w:t>
      </w:r>
    </w:p>
    <w:p>
      <w:pPr>
        <w:pStyle w:val="ListBullet"/>
      </w:pPr>
      <w:r>
        <w:t>11:45 - 12:00 - 12. csoport - BMW R1300 GS Adventure</w:t>
      </w:r>
    </w:p>
    <w:p>
      <w:pPr>
        <w:pStyle w:val="ListBullet"/>
      </w:pPr>
      <w:r>
        <w:t>11:45 - 12:00 - 12. csoport - BMW R18 Rocktane</w:t>
      </w:r>
    </w:p>
    <w:p>
      <w:pPr>
        <w:pStyle w:val="ListBullet"/>
      </w:pPr>
      <w:r>
        <w:t>11:45 - 12:00 - 12. csoport - BMW S1000R</w:t>
      </w:r>
    </w:p>
    <w:p>
      <w:pPr>
        <w:pStyle w:val="ListBullet"/>
      </w:pPr>
      <w:r>
        <w:t>11:45 - 12:00 - 12. csoport - Benelli TRK 702</w:t>
      </w:r>
    </w:p>
    <w:p>
      <w:pPr>
        <w:pStyle w:val="ListBullet"/>
      </w:pPr>
      <w:r>
        <w:t>11:45 - 12:00 - 12. csoport - HONDA CB 750 Hornet</w:t>
      </w:r>
    </w:p>
    <w:p>
      <w:pPr>
        <w:pStyle w:val="ListBullet"/>
      </w:pPr>
      <w:r>
        <w:t>11:45 - 12:00 - 12. csoport - HONDA CBR 500RR</w:t>
      </w:r>
    </w:p>
    <w:p>
      <w:pPr>
        <w:pStyle w:val="ListBullet"/>
      </w:pPr>
      <w:r>
        <w:t>11:45 - 12:00 - 12. csoport - HONDA CBR 650R</w:t>
      </w:r>
    </w:p>
    <w:p>
      <w:pPr>
        <w:pStyle w:val="ListBullet"/>
      </w:pPr>
      <w:r>
        <w:t>11:45 - 12:00 - 12. csoport - HONDA GB 350S</w:t>
      </w:r>
    </w:p>
    <w:p>
      <w:pPr>
        <w:pStyle w:val="ListBullet"/>
      </w:pPr>
      <w:r>
        <w:t>11:45 - 12:00 - 12. csoport - Harley-Davidson Breakout</w:t>
      </w:r>
    </w:p>
    <w:p>
      <w:pPr>
        <w:pStyle w:val="ListBullet"/>
      </w:pPr>
      <w:r>
        <w:t>11:45 - 12:00 - 12. csoport - KAWASAKI Ninja 1100 SX SE</w:t>
      </w:r>
    </w:p>
    <w:p>
      <w:pPr>
        <w:pStyle w:val="ListBullet"/>
      </w:pPr>
      <w:r>
        <w:t>11:45 - 12:00 - 12. csoport - KAWASAKI Ninja 500</w:t>
      </w:r>
    </w:p>
    <w:p>
      <w:pPr>
        <w:pStyle w:val="ListBullet"/>
      </w:pPr>
      <w:r>
        <w:t>11:45 - 12:00 - 12. csoport - KAWASAKI Versys 1100</w:t>
      </w:r>
    </w:p>
    <w:p>
      <w:pPr>
        <w:pStyle w:val="ListBullet"/>
      </w:pPr>
      <w:r>
        <w:t>11:45 - 12:00 - 12. csoport - KAWASAKI Z H2</w:t>
      </w:r>
    </w:p>
    <w:p>
      <w:pPr>
        <w:pStyle w:val="ListBullet"/>
      </w:pPr>
      <w:r>
        <w:t>11:45 - 12:00 - 12. csoport - KAWASAKI ZX-6</w:t>
      </w:r>
    </w:p>
    <w:p>
      <w:pPr>
        <w:pStyle w:val="ListBullet"/>
      </w:pPr>
      <w:r>
        <w:t>11:45 - 12:00 - 12. csoport - KTM 790 Adventure - 2024</w:t>
      </w:r>
    </w:p>
    <w:p>
      <w:pPr>
        <w:pStyle w:val="ListBullet"/>
      </w:pPr>
      <w:r>
        <w:t>11:45 - 12:00 - 12. csoport - KTM 990 Duke - 2024</w:t>
      </w:r>
    </w:p>
    <w:p>
      <w:pPr>
        <w:pStyle w:val="ListBullet"/>
      </w:pPr>
      <w:r>
        <w:t>11:45 - 12:00 - 12. csoport - Suzuki DL800 - 2024</w:t>
      </w:r>
    </w:p>
    <w:p>
      <w:pPr>
        <w:pStyle w:val="ListBullet"/>
      </w:pPr>
      <w:r>
        <w:t>11:45 - 12:00 - 12. csoport - Triumph Street Triple 765 RS</w:t>
      </w:r>
    </w:p>
    <w:p>
      <w:pPr>
        <w:pStyle w:val="ListBullet"/>
      </w:pPr>
      <w:r>
        <w:t>11:45 - 12:00 - 12. csoport - Triumph Trident 660</w:t>
      </w:r>
    </w:p>
    <w:p>
      <w:pPr>
        <w:pStyle w:val="ListBullet"/>
      </w:pPr>
      <w:r>
        <w:t>11:45 - 12:00 - 12. csoport - Yamaha MT07 - 2025</w:t>
      </w:r>
    </w:p>
    <w:p>
      <w:pPr>
        <w:pStyle w:val="ListBullet"/>
      </w:pPr>
      <w:r>
        <w:t>11:45 - 12:00 - 12. csoport - Yamaha Ray ZR125 robogó</w:t>
      </w:r>
    </w:p>
    <w:p>
      <w:pPr>
        <w:pStyle w:val="ListBullet"/>
      </w:pPr>
      <w:r>
        <w:t>11:45 - 12:00 - 12. csoport - Yamaha Tracer 9 GT - 2025</w:t>
      </w:r>
    </w:p>
    <w:p/>
    <w:p>
      <w:r>
        <w:rPr>
          <w:b/>
          <w:sz w:val="24"/>
        </w:rPr>
        <w:t>13. CSOPORT 23DB</w:t>
      </w:r>
    </w:p>
    <w:p>
      <w:pPr>
        <w:pStyle w:val="ListBullet"/>
      </w:pPr>
      <w:r>
        <w:t>12:00 - 12:15 - 13. csoport - BMW C400X</w:t>
      </w:r>
    </w:p>
    <w:p>
      <w:pPr>
        <w:pStyle w:val="ListBullet"/>
      </w:pPr>
      <w:r>
        <w:t>12:00 - 12:15 - 13. csoport - BMW F900GS Adventure</w:t>
      </w:r>
    </w:p>
    <w:p>
      <w:pPr>
        <w:pStyle w:val="ListBullet"/>
      </w:pPr>
      <w:r>
        <w:t>12:00 - 12:15 - 13. csoport - BMW R12</w:t>
      </w:r>
    </w:p>
    <w:p>
      <w:pPr>
        <w:pStyle w:val="ListBullet"/>
      </w:pPr>
      <w:r>
        <w:t>12:00 - 12:15 - 13. csoport - BMW R1300 GS</w:t>
      </w:r>
    </w:p>
    <w:p>
      <w:pPr>
        <w:pStyle w:val="ListBullet"/>
      </w:pPr>
      <w:r>
        <w:t>12:00 - 12:15 - 13. csoport - BMW S1000XR</w:t>
      </w:r>
    </w:p>
    <w:p>
      <w:pPr>
        <w:pStyle w:val="ListBullet"/>
      </w:pPr>
      <w:r>
        <w:t>12:00 - 12:15 - 13. csoport - Benelli Leoncino 800</w:t>
      </w:r>
    </w:p>
    <w:p>
      <w:pPr>
        <w:pStyle w:val="ListBullet"/>
      </w:pPr>
      <w:r>
        <w:t>12:00 - 12:15 - 13. csoport - Benelli TRK 502X</w:t>
      </w:r>
    </w:p>
    <w:p>
      <w:pPr>
        <w:pStyle w:val="ListBullet"/>
      </w:pPr>
      <w:r>
        <w:t>12:00 - 12:15 - 13. csoport - HONDA CB 1000 Hornet</w:t>
      </w:r>
    </w:p>
    <w:p>
      <w:pPr>
        <w:pStyle w:val="ListBullet"/>
      </w:pPr>
      <w:r>
        <w:t>12:00 - 12:15 - 13. csoport - HONDA CRF 1100L Africa Twin</w:t>
      </w:r>
    </w:p>
    <w:p>
      <w:pPr>
        <w:pStyle w:val="ListBullet"/>
      </w:pPr>
      <w:r>
        <w:t>12:00 - 12:15 - 13. csoport - HONDA NT 1100</w:t>
      </w:r>
    </w:p>
    <w:p>
      <w:pPr>
        <w:pStyle w:val="ListBullet"/>
      </w:pPr>
      <w:r>
        <w:t>12:00 - 12:15 - 13. csoport - HONDA XL 750 Transalp</w:t>
      </w:r>
    </w:p>
    <w:p>
      <w:pPr>
        <w:pStyle w:val="ListBullet"/>
      </w:pPr>
      <w:r>
        <w:t>12:00 - 12:15 - 13. csoport - Harley-Davidson Pan America St</w:t>
      </w:r>
    </w:p>
    <w:p>
      <w:pPr>
        <w:pStyle w:val="ListBullet"/>
      </w:pPr>
      <w:r>
        <w:t>12:00 - 12:15 - 13. csoport - Harley-Davidson Sportster S</w:t>
      </w:r>
    </w:p>
    <w:p>
      <w:pPr>
        <w:pStyle w:val="ListBullet"/>
      </w:pPr>
      <w:r>
        <w:t>12:00 - 12:15 - 13. csoport - Husqvarna 401 Vitpilen - 2024</w:t>
      </w:r>
    </w:p>
    <w:p>
      <w:pPr>
        <w:pStyle w:val="ListBullet"/>
      </w:pPr>
      <w:r>
        <w:t>12:00 - 12:15 - 13. csoport - Indian Scout Sixty Classic</w:t>
      </w:r>
    </w:p>
    <w:p>
      <w:pPr>
        <w:pStyle w:val="ListBullet"/>
      </w:pPr>
      <w:r>
        <w:t>12:00 - 12:15 - 13. csoport - KAWASAKI Versys 650</w:t>
      </w:r>
    </w:p>
    <w:p>
      <w:pPr>
        <w:pStyle w:val="ListBullet"/>
      </w:pPr>
      <w:r>
        <w:t>12:00 - 12:15 - 13. csoport - KAWASAKI Z650</w:t>
      </w:r>
    </w:p>
    <w:p>
      <w:pPr>
        <w:pStyle w:val="ListBullet"/>
      </w:pPr>
      <w:r>
        <w:t>12:00 - 12:15 - 13. csoport - KAWASAKI ZX-10R</w:t>
      </w:r>
    </w:p>
    <w:p>
      <w:pPr>
        <w:pStyle w:val="ListBullet"/>
      </w:pPr>
      <w:r>
        <w:t>12:00 - 12:15 - 13. csoport - KTM 1290 Super Adventure R - 2024</w:t>
      </w:r>
    </w:p>
    <w:p>
      <w:pPr>
        <w:pStyle w:val="ListBullet"/>
      </w:pPr>
      <w:r>
        <w:t>12:00 - 12:15 - 13. csoport - Suzuki GSX-S1000 GX - 2024</w:t>
      </w:r>
    </w:p>
    <w:p>
      <w:pPr>
        <w:pStyle w:val="ListBullet"/>
      </w:pPr>
      <w:r>
        <w:t>12:00 - 12:15 - 13. csoport - Triumph Daytona 660</w:t>
      </w:r>
    </w:p>
    <w:p>
      <w:pPr>
        <w:pStyle w:val="ListBullet"/>
      </w:pPr>
      <w:r>
        <w:t>12:00 - 12:15 - 13. csoport - Triumph Tiger Sport 800</w:t>
      </w:r>
    </w:p>
    <w:p>
      <w:pPr>
        <w:pStyle w:val="ListBullet"/>
      </w:pPr>
      <w:r>
        <w:t>12:00 - 12:15 - 13. csoport - Yamaha MT09 Y-AMT - 2024</w:t>
      </w:r>
    </w:p>
    <w:p/>
    <w:p>
      <w:r>
        <w:rPr>
          <w:b/>
          <w:sz w:val="24"/>
        </w:rPr>
        <w:t>14. CSOPORT 24DB</w:t>
      </w:r>
    </w:p>
    <w:p>
      <w:pPr>
        <w:pStyle w:val="ListBullet"/>
      </w:pPr>
      <w:r>
        <w:t>12:15 - 12:30 - 14. csoport - BMW C400GT</w:t>
      </w:r>
    </w:p>
    <w:p>
      <w:pPr>
        <w:pStyle w:val="ListBullet"/>
      </w:pPr>
      <w:r>
        <w:t>12:15 - 12:30 - 14. csoport - BMW F900R</w:t>
      </w:r>
    </w:p>
    <w:p>
      <w:pPr>
        <w:pStyle w:val="ListBullet"/>
      </w:pPr>
      <w:r>
        <w:t>12:15 - 12:30 - 14. csoport - BMW R12 nineT</w:t>
      </w:r>
    </w:p>
    <w:p>
      <w:pPr>
        <w:pStyle w:val="ListBullet"/>
      </w:pPr>
      <w:r>
        <w:t>12:15 - 12:30 - 14. csoport - BMW S1000R</w:t>
      </w:r>
    </w:p>
    <w:p>
      <w:pPr>
        <w:pStyle w:val="ListBullet"/>
      </w:pPr>
      <w:r>
        <w:t>12:15 - 12:30 - 14. csoport - Benelli TRK 702</w:t>
      </w:r>
    </w:p>
    <w:p>
      <w:pPr>
        <w:pStyle w:val="ListBullet"/>
      </w:pPr>
      <w:r>
        <w:t>12:15 - 12:30 - 14. csoport - HONDA CB 650R - E-clutch</w:t>
      </w:r>
    </w:p>
    <w:p>
      <w:pPr>
        <w:pStyle w:val="ListBullet"/>
      </w:pPr>
      <w:r>
        <w:t>12:15 - 12:30 - 14. csoport - HONDA CB 750 Hornet</w:t>
      </w:r>
    </w:p>
    <w:p>
      <w:pPr>
        <w:pStyle w:val="ListBullet"/>
      </w:pPr>
      <w:r>
        <w:t>12:15 - 12:30 - 14. csoport - HONDA CBR 650R</w:t>
      </w:r>
    </w:p>
    <w:p>
      <w:pPr>
        <w:pStyle w:val="ListBullet"/>
      </w:pPr>
      <w:r>
        <w:t>12:15 - 12:30 - 14. csoport - HONDA CMX 500 Rebel</w:t>
      </w:r>
    </w:p>
    <w:p>
      <w:pPr>
        <w:pStyle w:val="ListBullet"/>
      </w:pPr>
      <w:r>
        <w:t>12:15 - 12:30 - 14. csoport - HONDA X-ADV 750 - DCT</w:t>
      </w:r>
    </w:p>
    <w:p>
      <w:pPr>
        <w:pStyle w:val="ListBullet"/>
      </w:pPr>
      <w:r>
        <w:t>12:15 - 12:30 - 14. csoport - Indian 101 Scout</w:t>
      </w:r>
    </w:p>
    <w:p>
      <w:pPr>
        <w:pStyle w:val="ListBullet"/>
      </w:pPr>
      <w:r>
        <w:t>12:15 - 12:30 - 14. csoport - KAWASAKI Ninja 1100 SX SE</w:t>
      </w:r>
    </w:p>
    <w:p>
      <w:pPr>
        <w:pStyle w:val="ListBullet"/>
      </w:pPr>
      <w:r>
        <w:t>12:15 - 12:30 - 14. csoport - KAWASAKI Versys 1100</w:t>
      </w:r>
    </w:p>
    <w:p>
      <w:pPr>
        <w:pStyle w:val="ListBullet"/>
      </w:pPr>
      <w:r>
        <w:t>12:15 - 12:30 - 14. csoport - KAWASAKI Z H2</w:t>
      </w:r>
    </w:p>
    <w:p>
      <w:pPr>
        <w:pStyle w:val="ListBullet"/>
      </w:pPr>
      <w:r>
        <w:t>12:15 - 12:30 - 14. csoport - KAWASAKI Z900RS</w:t>
      </w:r>
    </w:p>
    <w:p>
      <w:pPr>
        <w:pStyle w:val="ListBullet"/>
      </w:pPr>
      <w:r>
        <w:t>12:15 - 12:30 - 14. csoport - KAWASAKI ZX-6</w:t>
      </w:r>
    </w:p>
    <w:p>
      <w:pPr>
        <w:pStyle w:val="ListBullet"/>
      </w:pPr>
      <w:r>
        <w:t>12:15 - 12:30 - 14. csoport - KTM 790 Adventure - 2024</w:t>
      </w:r>
    </w:p>
    <w:p>
      <w:pPr>
        <w:pStyle w:val="ListBullet"/>
      </w:pPr>
      <w:r>
        <w:t>12:15 - 12:30 - 14. csoport - KTM 990 Duke - 2024</w:t>
      </w:r>
    </w:p>
    <w:p>
      <w:pPr>
        <w:pStyle w:val="ListBullet"/>
      </w:pPr>
      <w:r>
        <w:t>12:15 - 12:30 - 14. csoport - Triumph Speed Twin 1200 RS</w:t>
      </w:r>
    </w:p>
    <w:p>
      <w:pPr>
        <w:pStyle w:val="ListBullet"/>
      </w:pPr>
      <w:r>
        <w:t>12:15 - 12:30 - 14. csoport - Triumph Street Triple 765 RS</w:t>
      </w:r>
    </w:p>
    <w:p>
      <w:pPr>
        <w:pStyle w:val="ListBullet"/>
      </w:pPr>
      <w:r>
        <w:t>12:15 - 12:30 - 14. csoport - Triumph Trident 660</w:t>
      </w:r>
    </w:p>
    <w:p>
      <w:pPr>
        <w:pStyle w:val="ListBullet"/>
      </w:pPr>
      <w:r>
        <w:t>12:15 - 12:30 - 14. csoport - Yamaha MT07 - 2025</w:t>
      </w:r>
    </w:p>
    <w:p>
      <w:pPr>
        <w:pStyle w:val="ListBullet"/>
      </w:pPr>
      <w:r>
        <w:t>12:15 - 12:30 - 14. csoport - Yamaha Tracer 9 GT - 2025</w:t>
      </w:r>
    </w:p>
    <w:p>
      <w:pPr>
        <w:pStyle w:val="ListBullet"/>
      </w:pPr>
      <w:r>
        <w:t>12:15 - 12:30 - 14. csoport - Yamaha X-Max300 Techmax</w:t>
      </w:r>
    </w:p>
    <w:p/>
    <w:p>
      <w:r>
        <w:rPr>
          <w:b/>
          <w:sz w:val="24"/>
        </w:rPr>
        <w:t>15. CSOPORT 24DB</w:t>
      </w:r>
    </w:p>
    <w:p>
      <w:pPr>
        <w:pStyle w:val="ListBullet"/>
      </w:pPr>
      <w:r>
        <w:t>12:30 - 12:45 - 15. csoport - BMW F900XR</w:t>
      </w:r>
    </w:p>
    <w:p>
      <w:pPr>
        <w:pStyle w:val="ListBullet"/>
      </w:pPr>
      <w:r>
        <w:t>12:30 - 12:45 - 15. csoport - BMW K1600GT</w:t>
      </w:r>
    </w:p>
    <w:p>
      <w:pPr>
        <w:pStyle w:val="ListBullet"/>
      </w:pPr>
      <w:r>
        <w:t>12:30 - 12:45 - 15. csoport - BMW R1300 GS</w:t>
      </w:r>
    </w:p>
    <w:p>
      <w:pPr>
        <w:pStyle w:val="ListBullet"/>
      </w:pPr>
      <w:r>
        <w:t>12:30 - 12:45 - 15. csoport - BMW S1000XR</w:t>
      </w:r>
    </w:p>
    <w:p>
      <w:pPr>
        <w:pStyle w:val="ListBullet"/>
      </w:pPr>
      <w:r>
        <w:t>12:30 - 12:45 - 15. csoport - Benelli Leoncino 400</w:t>
      </w:r>
    </w:p>
    <w:p>
      <w:pPr>
        <w:pStyle w:val="ListBullet"/>
      </w:pPr>
      <w:r>
        <w:t>12:30 - 12:45 - 15. csoport - Benelli TRK 502X</w:t>
      </w:r>
    </w:p>
    <w:p>
      <w:pPr>
        <w:pStyle w:val="ListBullet"/>
      </w:pPr>
      <w:r>
        <w:t>12:30 - 12:45 - 15. csoport - HONDA CB 1000 Hornet</w:t>
      </w:r>
    </w:p>
    <w:p>
      <w:pPr>
        <w:pStyle w:val="ListBullet"/>
      </w:pPr>
      <w:r>
        <w:t>12:30 - 12:45 - 15. csoport - HONDA CRF 1100L Africa Twin</w:t>
      </w:r>
    </w:p>
    <w:p>
      <w:pPr>
        <w:pStyle w:val="ListBullet"/>
      </w:pPr>
      <w:r>
        <w:t>12:30 - 12:45 - 15. csoport - HONDA NT 1100</w:t>
      </w:r>
    </w:p>
    <w:p>
      <w:pPr>
        <w:pStyle w:val="ListBullet"/>
      </w:pPr>
      <w:r>
        <w:t>12:30 - 12:45 - 15. csoport - HONDA XL 750 Transalp</w:t>
      </w:r>
    </w:p>
    <w:p>
      <w:pPr>
        <w:pStyle w:val="ListBullet"/>
      </w:pPr>
      <w:r>
        <w:t>12:30 - 12:45 - 15. csoport - Harley-Davidson Street Glide Ultra</w:t>
      </w:r>
    </w:p>
    <w:p>
      <w:pPr>
        <w:pStyle w:val="ListBullet"/>
      </w:pPr>
      <w:r>
        <w:t>12:30 - 12:45 - 15. csoport - Husqvarna 901 Norden - 2023</w:t>
      </w:r>
    </w:p>
    <w:p>
      <w:pPr>
        <w:pStyle w:val="ListBullet"/>
      </w:pPr>
      <w:r>
        <w:t>12:30 - 12:45 - 15. csoport - Indian Sport Chief</w:t>
      </w:r>
    </w:p>
    <w:p>
      <w:pPr>
        <w:pStyle w:val="ListBullet"/>
      </w:pPr>
      <w:r>
        <w:t>12:30 - 12:45 - 15. csoport - KAWASAKI Eliminator SE</w:t>
      </w:r>
    </w:p>
    <w:p>
      <w:pPr>
        <w:pStyle w:val="ListBullet"/>
      </w:pPr>
      <w:r>
        <w:t>12:30 - 12:45 - 15. csoport - KAWASAKI Versys 650</w:t>
      </w:r>
    </w:p>
    <w:p>
      <w:pPr>
        <w:pStyle w:val="ListBullet"/>
      </w:pPr>
      <w:r>
        <w:t>12:30 - 12:45 - 15. csoport - KAWASAKI W800</w:t>
      </w:r>
    </w:p>
    <w:p>
      <w:pPr>
        <w:pStyle w:val="ListBullet"/>
      </w:pPr>
      <w:r>
        <w:t>12:30 - 12:45 - 15. csoport - KAWASAKI Z500</w:t>
      </w:r>
    </w:p>
    <w:p>
      <w:pPr>
        <w:pStyle w:val="ListBullet"/>
      </w:pPr>
      <w:r>
        <w:t>12:30 - 12:45 - 15. csoport - KAWASAKI ZX-10R</w:t>
      </w:r>
    </w:p>
    <w:p>
      <w:pPr>
        <w:pStyle w:val="ListBullet"/>
      </w:pPr>
      <w:r>
        <w:t>12:30 - 12:45 - 15. csoport - KTM 1290 Super Adventure R - 2024</w:t>
      </w:r>
    </w:p>
    <w:p>
      <w:pPr>
        <w:pStyle w:val="ListBullet"/>
      </w:pPr>
      <w:r>
        <w:t>12:30 - 12:45 - 15. csoport - Suzuki GSX-S1000 GX - 2024</w:t>
      </w:r>
    </w:p>
    <w:p>
      <w:pPr>
        <w:pStyle w:val="ListBullet"/>
      </w:pPr>
      <w:r>
        <w:t>12:30 - 12:45 - 15. csoport - Triumph Daytona 660</w:t>
      </w:r>
    </w:p>
    <w:p>
      <w:pPr>
        <w:pStyle w:val="ListBullet"/>
      </w:pPr>
      <w:r>
        <w:t>12:30 - 12:45 - 15. csoport - Triumph Speed Twin 900</w:t>
      </w:r>
    </w:p>
    <w:p>
      <w:pPr>
        <w:pStyle w:val="ListBullet"/>
      </w:pPr>
      <w:r>
        <w:t>12:30 - 12:45 - 15. csoport - Triumph Tiger Sport 800</w:t>
      </w:r>
    </w:p>
    <w:p>
      <w:pPr>
        <w:pStyle w:val="ListBullet"/>
      </w:pPr>
      <w:r>
        <w:t>12:30 - 12:45 - 15. csoport - Yamaha MT09 Y-AMT - 2024</w:t>
      </w:r>
    </w:p>
    <w:p/>
    <w:p>
      <w:r>
        <w:rPr>
          <w:b/>
          <w:sz w:val="24"/>
        </w:rPr>
        <w:t>16. CSOPORT 23DB</w:t>
      </w:r>
    </w:p>
    <w:p>
      <w:pPr>
        <w:pStyle w:val="ListBullet"/>
      </w:pPr>
      <w:r>
        <w:t>12:45 - 13:00 - 16. csoport - BMW F900GS</w:t>
      </w:r>
    </w:p>
    <w:p>
      <w:pPr>
        <w:pStyle w:val="ListBullet"/>
      </w:pPr>
      <w:r>
        <w:t>12:45 - 13:00 - 16. csoport - BMW R12</w:t>
      </w:r>
    </w:p>
    <w:p>
      <w:pPr>
        <w:pStyle w:val="ListBullet"/>
      </w:pPr>
      <w:r>
        <w:t>12:45 - 13:00 - 16. csoport - BMW R1300 GS Adventure</w:t>
      </w:r>
    </w:p>
    <w:p>
      <w:pPr>
        <w:pStyle w:val="ListBullet"/>
      </w:pPr>
      <w:r>
        <w:t>12:45 - 13:00 - 16. csoport - BMW S1000R</w:t>
      </w:r>
    </w:p>
    <w:p>
      <w:pPr>
        <w:pStyle w:val="ListBullet"/>
      </w:pPr>
      <w:r>
        <w:t>12:45 - 13:00 - 16. csoport - Benelli TRK 702</w:t>
      </w:r>
    </w:p>
    <w:p>
      <w:pPr>
        <w:pStyle w:val="ListBullet"/>
      </w:pPr>
      <w:r>
        <w:t>12:45 - 13:00 - 16. csoport - HONDA CB 500 Hornet</w:t>
      </w:r>
    </w:p>
    <w:p>
      <w:pPr>
        <w:pStyle w:val="ListBullet"/>
      </w:pPr>
      <w:r>
        <w:t>12:45 - 13:00 - 16. csoport - HONDA CB 750 Hornet</w:t>
      </w:r>
    </w:p>
    <w:p>
      <w:pPr>
        <w:pStyle w:val="ListBullet"/>
      </w:pPr>
      <w:r>
        <w:t>12:45 - 13:00 - 16. csoport - HONDA CBR 650R</w:t>
      </w:r>
    </w:p>
    <w:p>
      <w:pPr>
        <w:pStyle w:val="ListBullet"/>
      </w:pPr>
      <w:r>
        <w:t>12:45 - 13:00 - 16. csoport - HONDA GB 350S</w:t>
      </w:r>
    </w:p>
    <w:p>
      <w:pPr>
        <w:pStyle w:val="ListBullet"/>
      </w:pPr>
      <w:r>
        <w:t>12:45 - 13:00 - 16. csoport - Harley-Davidson Breakout</w:t>
      </w:r>
    </w:p>
    <w:p>
      <w:pPr>
        <w:pStyle w:val="ListBullet"/>
      </w:pPr>
      <w:r>
        <w:t>12:45 - 13:00 - 16. csoport - KAWASAKI Ninja 1100 SX SE</w:t>
      </w:r>
    </w:p>
    <w:p>
      <w:pPr>
        <w:pStyle w:val="ListBullet"/>
      </w:pPr>
      <w:r>
        <w:t>12:45 - 13:00 - 16. csoport - KAWASAKI Versys 1100</w:t>
      </w:r>
    </w:p>
    <w:p>
      <w:pPr>
        <w:pStyle w:val="ListBullet"/>
      </w:pPr>
      <w:r>
        <w:t>12:45 - 13:00 - 16. csoport - KAWASAKI Z H2</w:t>
      </w:r>
    </w:p>
    <w:p>
      <w:pPr>
        <w:pStyle w:val="ListBullet"/>
      </w:pPr>
      <w:r>
        <w:t>12:45 - 13:00 - 16. csoport - KAWASAKI Z650</w:t>
      </w:r>
    </w:p>
    <w:p>
      <w:pPr>
        <w:pStyle w:val="ListBullet"/>
      </w:pPr>
      <w:r>
        <w:t>12:45 - 13:00 - 16. csoport - KAWASAKI ZX-6</w:t>
      </w:r>
    </w:p>
    <w:p>
      <w:pPr>
        <w:pStyle w:val="ListBullet"/>
      </w:pPr>
      <w:r>
        <w:t>12:45 - 13:00 - 16. csoport - KTM 790 Adventure - 2024</w:t>
      </w:r>
    </w:p>
    <w:p>
      <w:pPr>
        <w:pStyle w:val="ListBullet"/>
      </w:pPr>
      <w:r>
        <w:t>12:45 - 13:00 - 16. csoport - KTM 990 Duke - 2024</w:t>
      </w:r>
    </w:p>
    <w:p>
      <w:pPr>
        <w:pStyle w:val="ListBullet"/>
      </w:pPr>
      <w:r>
        <w:t>12:45 - 13:00 - 16. csoport - Suzuki DL800 - 2024</w:t>
      </w:r>
    </w:p>
    <w:p>
      <w:pPr>
        <w:pStyle w:val="ListBullet"/>
      </w:pPr>
      <w:r>
        <w:t>12:45 - 13:00 - 16. csoport - Triumph Street Triple 765 RS</w:t>
      </w:r>
    </w:p>
    <w:p>
      <w:pPr>
        <w:pStyle w:val="ListBullet"/>
      </w:pPr>
      <w:r>
        <w:t>12:45 - 13:00 - 16. csoport - Triumph Trident 660</w:t>
      </w:r>
    </w:p>
    <w:p>
      <w:pPr>
        <w:pStyle w:val="ListBullet"/>
      </w:pPr>
      <w:r>
        <w:t>12:45 - 13:00 - 16. csoport - Yamaha MT07 - 2025</w:t>
      </w:r>
    </w:p>
    <w:p>
      <w:pPr>
        <w:pStyle w:val="ListBullet"/>
      </w:pPr>
      <w:r>
        <w:t>12:45 - 13:00 - 16. csoport - Yamaha Ray ZR125 robogó</w:t>
      </w:r>
    </w:p>
    <w:p>
      <w:pPr>
        <w:pStyle w:val="ListBullet"/>
      </w:pPr>
      <w:r>
        <w:t>12:45 - 13:00 - 16. csoport - Yamaha Tracer 9 GT - 2025</w:t>
      </w:r>
    </w:p>
    <w:p/>
    <w:p>
      <w:r>
        <w:rPr>
          <w:b/>
          <w:sz w:val="24"/>
        </w:rPr>
        <w:t>17. CSOPORT 24DB</w:t>
      </w:r>
    </w:p>
    <w:p>
      <w:pPr>
        <w:pStyle w:val="ListBullet"/>
      </w:pPr>
      <w:r>
        <w:t>13:00 - 13:15 - 17. csoport - BMW F900GS Adventure</w:t>
      </w:r>
    </w:p>
    <w:p>
      <w:pPr>
        <w:pStyle w:val="ListBullet"/>
      </w:pPr>
      <w:r>
        <w:t>13:00 - 13:15 - 17. csoport - BMW K1600GT</w:t>
      </w:r>
    </w:p>
    <w:p>
      <w:pPr>
        <w:pStyle w:val="ListBullet"/>
      </w:pPr>
      <w:r>
        <w:t>13:00 - 13:15 - 17. csoport - BMW R12 nineT</w:t>
      </w:r>
    </w:p>
    <w:p>
      <w:pPr>
        <w:pStyle w:val="ListBullet"/>
      </w:pPr>
      <w:r>
        <w:t>13:00 - 13:15 - 17. csoport - BMW R1300 GS</w:t>
      </w:r>
    </w:p>
    <w:p>
      <w:pPr>
        <w:pStyle w:val="ListBullet"/>
      </w:pPr>
      <w:r>
        <w:t>13:00 - 13:15 - 17. csoport - BMW S1000XR</w:t>
      </w:r>
    </w:p>
    <w:p>
      <w:pPr>
        <w:pStyle w:val="ListBullet"/>
      </w:pPr>
      <w:r>
        <w:t>13:00 - 13:15 - 17. csoport - Benelli Leoncino 800</w:t>
      </w:r>
    </w:p>
    <w:p>
      <w:pPr>
        <w:pStyle w:val="ListBullet"/>
      </w:pPr>
      <w:r>
        <w:t>13:00 - 13:15 - 17. csoport - Benelli TRK 502X</w:t>
      </w:r>
    </w:p>
    <w:p>
      <w:pPr>
        <w:pStyle w:val="ListBullet"/>
      </w:pPr>
      <w:r>
        <w:t>13:00 - 13:15 - 17. csoport - HONDA CB 1000 Hornet</w:t>
      </w:r>
    </w:p>
    <w:p>
      <w:pPr>
        <w:pStyle w:val="ListBullet"/>
      </w:pPr>
      <w:r>
        <w:t>13:00 - 13:15 - 17. csoport - HONDA CB 650R - E-clutch</w:t>
      </w:r>
    </w:p>
    <w:p>
      <w:pPr>
        <w:pStyle w:val="ListBullet"/>
      </w:pPr>
      <w:r>
        <w:t>13:00 - 13:15 - 17. csoport - HONDA CRF 1100L Africa Twin</w:t>
      </w:r>
    </w:p>
    <w:p>
      <w:pPr>
        <w:pStyle w:val="ListBullet"/>
      </w:pPr>
      <w:r>
        <w:t>13:00 - 13:15 - 17. csoport - HONDA NT 1100</w:t>
      </w:r>
    </w:p>
    <w:p>
      <w:pPr>
        <w:pStyle w:val="ListBullet"/>
      </w:pPr>
      <w:r>
        <w:t>13:00 - 13:15 - 17. csoport - HONDA XL 750 Transalp</w:t>
      </w:r>
    </w:p>
    <w:p>
      <w:pPr>
        <w:pStyle w:val="ListBullet"/>
      </w:pPr>
      <w:r>
        <w:t>13:00 - 13:15 - 17. csoport - Harley-Davidson Pan America St</w:t>
      </w:r>
    </w:p>
    <w:p>
      <w:pPr>
        <w:pStyle w:val="ListBullet"/>
      </w:pPr>
      <w:r>
        <w:t>13:00 - 13:15 - 17. csoport - Harley-Davidson Sportster S</w:t>
      </w:r>
    </w:p>
    <w:p>
      <w:pPr>
        <w:pStyle w:val="ListBullet"/>
      </w:pPr>
      <w:r>
        <w:t>13:00 - 13:15 - 17. csoport - Husqvarna 401 Vitpilen - 2024</w:t>
      </w:r>
    </w:p>
    <w:p>
      <w:pPr>
        <w:pStyle w:val="ListBullet"/>
      </w:pPr>
      <w:r>
        <w:t>13:00 - 13:15 - 17. csoport - KAWASAKI Versys 650</w:t>
      </w:r>
    </w:p>
    <w:p>
      <w:pPr>
        <w:pStyle w:val="ListBullet"/>
      </w:pPr>
      <w:r>
        <w:t>13:00 - 13:15 - 17. csoport - KAWASAKI W230 Meguro S1</w:t>
      </w:r>
    </w:p>
    <w:p>
      <w:pPr>
        <w:pStyle w:val="ListBullet"/>
      </w:pPr>
      <w:r>
        <w:t>13:00 - 13:15 - 17. csoport - KAWASAKI Z900RS</w:t>
      </w:r>
    </w:p>
    <w:p>
      <w:pPr>
        <w:pStyle w:val="ListBullet"/>
      </w:pPr>
      <w:r>
        <w:t>13:00 - 13:15 - 17. csoport - KAWASAKI ZX-10R</w:t>
      </w:r>
    </w:p>
    <w:p>
      <w:pPr>
        <w:pStyle w:val="ListBullet"/>
      </w:pPr>
      <w:r>
        <w:t>13:00 - 13:15 - 17. csoport - KTM 1290 Super Adventure R - 2024</w:t>
      </w:r>
    </w:p>
    <w:p>
      <w:pPr>
        <w:pStyle w:val="ListBullet"/>
      </w:pPr>
      <w:r>
        <w:t>13:00 - 13:15 - 17. csoport - Suzuki GSX-S1000 GX - 2024</w:t>
      </w:r>
    </w:p>
    <w:p>
      <w:pPr>
        <w:pStyle w:val="ListBullet"/>
      </w:pPr>
      <w:r>
        <w:t>13:00 - 13:15 - 17. csoport - Triumph Daytona 660</w:t>
      </w:r>
    </w:p>
    <w:p>
      <w:pPr>
        <w:pStyle w:val="ListBullet"/>
      </w:pPr>
      <w:r>
        <w:t>13:00 - 13:15 - 17. csoport - Triumph Tiger Sport 800</w:t>
      </w:r>
    </w:p>
    <w:p>
      <w:pPr>
        <w:pStyle w:val="ListBullet"/>
      </w:pPr>
      <w:r>
        <w:t>13:00 - 13:15 - 17. csoport - Yamaha MT09 Y-AMT - 2024</w:t>
      </w:r>
    </w:p>
    <w:p/>
    <w:p>
      <w:r>
        <w:rPr>
          <w:b/>
          <w:sz w:val="24"/>
        </w:rPr>
        <w:t>18. CSOPORT 24DB</w:t>
      </w:r>
    </w:p>
    <w:p>
      <w:pPr>
        <w:pStyle w:val="ListBullet"/>
      </w:pPr>
      <w:r>
        <w:t>13:15 - 13:30 - 18. csoport - BMW C400GT</w:t>
      </w:r>
    </w:p>
    <w:p>
      <w:pPr>
        <w:pStyle w:val="ListBullet"/>
      </w:pPr>
      <w:r>
        <w:t>13:15 - 13:30 - 18. csoport - BMW F900R</w:t>
      </w:r>
    </w:p>
    <w:p>
      <w:pPr>
        <w:pStyle w:val="ListBullet"/>
      </w:pPr>
      <w:r>
        <w:t>13:15 - 13:30 - 18. csoport - BMW R1300 GS Adventure</w:t>
      </w:r>
    </w:p>
    <w:p>
      <w:pPr>
        <w:pStyle w:val="ListBullet"/>
      </w:pPr>
      <w:r>
        <w:t>13:15 - 13:30 - 18. csoport - BMW S1000R</w:t>
      </w:r>
    </w:p>
    <w:p>
      <w:pPr>
        <w:pStyle w:val="ListBullet"/>
      </w:pPr>
      <w:r>
        <w:t>13:15 - 13:30 - 18. csoport - Benelli BKX300</w:t>
      </w:r>
    </w:p>
    <w:p>
      <w:pPr>
        <w:pStyle w:val="ListBullet"/>
      </w:pPr>
      <w:r>
        <w:t>13:15 - 13:30 - 18. csoport - Benelli TRK 702</w:t>
      </w:r>
    </w:p>
    <w:p>
      <w:pPr>
        <w:pStyle w:val="ListBullet"/>
      </w:pPr>
      <w:r>
        <w:t>13:15 - 13:30 - 18. csoport - HONDA CB 750 Hornet</w:t>
      </w:r>
    </w:p>
    <w:p>
      <w:pPr>
        <w:pStyle w:val="ListBullet"/>
      </w:pPr>
      <w:r>
        <w:t>13:15 - 13:30 - 18. csoport - HONDA CBR 500RR</w:t>
      </w:r>
    </w:p>
    <w:p>
      <w:pPr>
        <w:pStyle w:val="ListBullet"/>
      </w:pPr>
      <w:r>
        <w:t>13:15 - 13:30 - 18. csoport - HONDA CBR 650R</w:t>
      </w:r>
    </w:p>
    <w:p>
      <w:pPr>
        <w:pStyle w:val="ListBullet"/>
      </w:pPr>
      <w:r>
        <w:t>13:15 - 13:30 - 18. csoport - HONDA CMX 500 Rebel</w:t>
      </w:r>
    </w:p>
    <w:p>
      <w:pPr>
        <w:pStyle w:val="ListBullet"/>
      </w:pPr>
      <w:r>
        <w:t>13:15 - 13:30 - 18. csoport - HONDA X-ADV 750 - DCT</w:t>
      </w:r>
    </w:p>
    <w:p>
      <w:pPr>
        <w:pStyle w:val="ListBullet"/>
      </w:pPr>
      <w:r>
        <w:t>13:15 - 13:30 - 18. csoport - Indian 101 Scout</w:t>
      </w:r>
    </w:p>
    <w:p>
      <w:pPr>
        <w:pStyle w:val="ListBullet"/>
      </w:pPr>
      <w:r>
        <w:t>13:15 - 13:30 - 18. csoport - KAWASAKI Ninja 1100 SX SE</w:t>
      </w:r>
    </w:p>
    <w:p>
      <w:pPr>
        <w:pStyle w:val="ListBullet"/>
      </w:pPr>
      <w:r>
        <w:t>13:15 - 13:30 - 18. csoport - KAWASAKI Ninja 500</w:t>
      </w:r>
    </w:p>
    <w:p>
      <w:pPr>
        <w:pStyle w:val="ListBullet"/>
      </w:pPr>
      <w:r>
        <w:t>13:15 - 13:30 - 18. csoport - KAWASAKI Versys 1100</w:t>
      </w:r>
    </w:p>
    <w:p>
      <w:pPr>
        <w:pStyle w:val="ListBullet"/>
      </w:pPr>
      <w:r>
        <w:t>13:15 - 13:30 - 18. csoport - KAWASAKI Z H2</w:t>
      </w:r>
    </w:p>
    <w:p>
      <w:pPr>
        <w:pStyle w:val="ListBullet"/>
      </w:pPr>
      <w:r>
        <w:t>13:15 - 13:30 - 18. csoport - KAWASAKI ZX-6</w:t>
      </w:r>
    </w:p>
    <w:p>
      <w:pPr>
        <w:pStyle w:val="ListBullet"/>
      </w:pPr>
      <w:r>
        <w:t>13:15 - 13:30 - 18. csoport - KTM 790 Adventure - 2024</w:t>
      </w:r>
    </w:p>
    <w:p>
      <w:pPr>
        <w:pStyle w:val="ListBullet"/>
      </w:pPr>
      <w:r>
        <w:t>13:15 - 13:30 - 18. csoport - Suzuki DL800 - 2024</w:t>
      </w:r>
    </w:p>
    <w:p>
      <w:pPr>
        <w:pStyle w:val="ListBullet"/>
      </w:pPr>
      <w:r>
        <w:t>13:15 - 13:30 - 18. csoport - Triumph Speed Twin 1200 RS</w:t>
      </w:r>
    </w:p>
    <w:p>
      <w:pPr>
        <w:pStyle w:val="ListBullet"/>
      </w:pPr>
      <w:r>
        <w:t>13:15 - 13:30 - 18. csoport - Triumph Speed Twin 900</w:t>
      </w:r>
    </w:p>
    <w:p>
      <w:pPr>
        <w:pStyle w:val="ListBullet"/>
      </w:pPr>
      <w:r>
        <w:t>13:15 - 13:30 - 18. csoport - Triumph Street Triple 765 RS</w:t>
      </w:r>
    </w:p>
    <w:p>
      <w:pPr>
        <w:pStyle w:val="ListBullet"/>
      </w:pPr>
      <w:r>
        <w:t>13:15 - 13:30 - 18. csoport - Yamaha MT07 - 2025</w:t>
      </w:r>
    </w:p>
    <w:p>
      <w:pPr>
        <w:pStyle w:val="ListBullet"/>
      </w:pPr>
      <w:r>
        <w:t>13:15 - 13:30 - 18. csoport - Yamaha Tracer 9 GT - 2025</w:t>
      </w:r>
    </w:p>
    <w:p/>
    <w:p>
      <w:r>
        <w:rPr>
          <w:b/>
          <w:sz w:val="24"/>
        </w:rPr>
        <w:t>19. CSOPORT 24DB</w:t>
      </w:r>
    </w:p>
    <w:p>
      <w:pPr>
        <w:pStyle w:val="ListBullet"/>
      </w:pPr>
      <w:r>
        <w:t>13:30 - 13:45 - 19. csoport - BMW F800GS</w:t>
      </w:r>
    </w:p>
    <w:p>
      <w:pPr>
        <w:pStyle w:val="ListBullet"/>
      </w:pPr>
      <w:r>
        <w:t>13:30 - 13:45 - 19. csoport - BMW F900XR</w:t>
      </w:r>
    </w:p>
    <w:p>
      <w:pPr>
        <w:pStyle w:val="ListBullet"/>
      </w:pPr>
      <w:r>
        <w:t>13:30 - 13:45 - 19. csoport - BMW K1600GT</w:t>
      </w:r>
    </w:p>
    <w:p>
      <w:pPr>
        <w:pStyle w:val="ListBullet"/>
      </w:pPr>
      <w:r>
        <w:t>13:30 - 13:45 - 19. csoport - BMW R1300 GS</w:t>
      </w:r>
    </w:p>
    <w:p>
      <w:pPr>
        <w:pStyle w:val="ListBullet"/>
      </w:pPr>
      <w:r>
        <w:t>13:30 - 13:45 - 19. csoport - BMW S1000XR</w:t>
      </w:r>
    </w:p>
    <w:p>
      <w:pPr>
        <w:pStyle w:val="ListBullet"/>
      </w:pPr>
      <w:r>
        <w:t>13:30 - 13:45 - 19. csoport - Benelli TRK 502X</w:t>
      </w:r>
    </w:p>
    <w:p>
      <w:pPr>
        <w:pStyle w:val="ListBullet"/>
      </w:pPr>
      <w:r>
        <w:t>13:30 - 13:45 - 19. csoport - HONDA CB 1000 Hornet</w:t>
      </w:r>
    </w:p>
    <w:p>
      <w:pPr>
        <w:pStyle w:val="ListBullet"/>
      </w:pPr>
      <w:r>
        <w:t>13:30 - 13:45 - 19. csoport - HONDA CB 125R</w:t>
      </w:r>
    </w:p>
    <w:p>
      <w:pPr>
        <w:pStyle w:val="ListBullet"/>
      </w:pPr>
      <w:r>
        <w:t>13:30 - 13:45 - 19. csoport - HONDA CRF 1100L Africa Twin</w:t>
      </w:r>
    </w:p>
    <w:p>
      <w:pPr>
        <w:pStyle w:val="ListBullet"/>
      </w:pPr>
      <w:r>
        <w:t>13:30 - 13:45 - 19. csoport - HONDA NT 1100</w:t>
      </w:r>
    </w:p>
    <w:p>
      <w:pPr>
        <w:pStyle w:val="ListBullet"/>
      </w:pPr>
      <w:r>
        <w:t>13:30 - 13:45 - 19. csoport - Harley-Davidson Street Glide Ultra</w:t>
      </w:r>
    </w:p>
    <w:p>
      <w:pPr>
        <w:pStyle w:val="ListBullet"/>
      </w:pPr>
      <w:r>
        <w:t>13:30 - 13:45 - 19. csoport - Husqvarna 901 Norden - 2023</w:t>
      </w:r>
    </w:p>
    <w:p>
      <w:pPr>
        <w:pStyle w:val="ListBullet"/>
      </w:pPr>
      <w:r>
        <w:t>13:30 - 13:45 - 19. csoport - Indian Sport Chief</w:t>
      </w:r>
    </w:p>
    <w:p>
      <w:pPr>
        <w:pStyle w:val="ListBullet"/>
      </w:pPr>
      <w:r>
        <w:t>13:30 - 13:45 - 19. csoport - KAWASAKI Eliminator SE</w:t>
      </w:r>
    </w:p>
    <w:p>
      <w:pPr>
        <w:pStyle w:val="ListBullet"/>
      </w:pPr>
      <w:r>
        <w:t>13:30 - 13:45 - 19. csoport - KAWASAKI Versys 650</w:t>
      </w:r>
    </w:p>
    <w:p>
      <w:pPr>
        <w:pStyle w:val="ListBullet"/>
      </w:pPr>
      <w:r>
        <w:t>13:30 - 13:45 - 19. csoport - KAWASAKI W800</w:t>
      </w:r>
    </w:p>
    <w:p>
      <w:pPr>
        <w:pStyle w:val="ListBullet"/>
      </w:pPr>
      <w:r>
        <w:t>13:30 - 13:45 - 19. csoport - KAWASAKI Z500</w:t>
      </w:r>
    </w:p>
    <w:p>
      <w:pPr>
        <w:pStyle w:val="ListBullet"/>
      </w:pPr>
      <w:r>
        <w:t>13:30 - 13:45 - 19. csoport - KAWASAKI Z650</w:t>
      </w:r>
    </w:p>
    <w:p>
      <w:pPr>
        <w:pStyle w:val="ListBullet"/>
      </w:pPr>
      <w:r>
        <w:t>13:30 - 13:45 - 19. csoport - KAWASAKI ZX-10R</w:t>
      </w:r>
    </w:p>
    <w:p>
      <w:pPr>
        <w:pStyle w:val="ListBullet"/>
      </w:pPr>
      <w:r>
        <w:t>13:30 - 13:45 - 19. csoport - KTM 1290 Super Adventure R - 2024</w:t>
      </w:r>
    </w:p>
    <w:p>
      <w:pPr>
        <w:pStyle w:val="ListBullet"/>
      </w:pPr>
      <w:r>
        <w:t>13:30 - 13:45 - 19. csoport - Suzuki GSX-S1000 GX - 2024</w:t>
      </w:r>
    </w:p>
    <w:p>
      <w:pPr>
        <w:pStyle w:val="ListBullet"/>
      </w:pPr>
      <w:r>
        <w:t>13:30 - 13:45 - 19. csoport - Triumph Daytona 660</w:t>
      </w:r>
    </w:p>
    <w:p>
      <w:pPr>
        <w:pStyle w:val="ListBullet"/>
      </w:pPr>
      <w:r>
        <w:t>13:30 - 13:45 - 19. csoport - Triumph Tiger Sport 800</w:t>
      </w:r>
    </w:p>
    <w:p>
      <w:pPr>
        <w:pStyle w:val="ListBullet"/>
      </w:pPr>
      <w:r>
        <w:t>13:30 - 13:45 - 19. csoport - Yamaha MT09 Y-AMT - 2024</w:t>
      </w:r>
    </w:p>
    <w:p/>
    <w:p>
      <w:r>
        <w:rPr>
          <w:b/>
          <w:sz w:val="24"/>
        </w:rPr>
        <w:t>20. CSOPORT 23DB</w:t>
      </w:r>
    </w:p>
    <w:p>
      <w:pPr>
        <w:pStyle w:val="ListBullet"/>
      </w:pPr>
      <w:r>
        <w:t>13:45 - 14:00 - 20. csoport - BMW F900GS</w:t>
      </w:r>
    </w:p>
    <w:p>
      <w:pPr>
        <w:pStyle w:val="ListBullet"/>
      </w:pPr>
      <w:r>
        <w:t>13:45 - 14:00 - 20. csoport - BMW R12 nineT</w:t>
      </w:r>
    </w:p>
    <w:p>
      <w:pPr>
        <w:pStyle w:val="ListBullet"/>
      </w:pPr>
      <w:r>
        <w:t>13:45 - 14:00 - 20. csoport - BMW R1300 GS Adventure</w:t>
      </w:r>
    </w:p>
    <w:p>
      <w:pPr>
        <w:pStyle w:val="ListBullet"/>
      </w:pPr>
      <w:r>
        <w:t>13:45 - 14:00 - 20. csoport - BMW S1000R</w:t>
      </w:r>
    </w:p>
    <w:p>
      <w:pPr>
        <w:pStyle w:val="ListBullet"/>
      </w:pPr>
      <w:r>
        <w:t>13:45 - 14:00 - 20. csoport - Benelli TRK 702</w:t>
      </w:r>
    </w:p>
    <w:p>
      <w:pPr>
        <w:pStyle w:val="ListBullet"/>
      </w:pPr>
      <w:r>
        <w:t>13:45 - 14:00 - 20. csoport - HONDA CB 650R - E-clutch</w:t>
      </w:r>
    </w:p>
    <w:p>
      <w:pPr>
        <w:pStyle w:val="ListBullet"/>
      </w:pPr>
      <w:r>
        <w:t>13:45 - 14:00 - 20. csoport - HONDA CB 750 Hornet</w:t>
      </w:r>
    </w:p>
    <w:p>
      <w:pPr>
        <w:pStyle w:val="ListBullet"/>
      </w:pPr>
      <w:r>
        <w:t>13:45 - 14:00 - 20. csoport - HONDA CBR 650R</w:t>
      </w:r>
    </w:p>
    <w:p>
      <w:pPr>
        <w:pStyle w:val="ListBullet"/>
      </w:pPr>
      <w:r>
        <w:t>13:45 - 14:00 - 20. csoport - HONDA GB 350S</w:t>
      </w:r>
    </w:p>
    <w:p>
      <w:pPr>
        <w:pStyle w:val="ListBullet"/>
      </w:pPr>
      <w:r>
        <w:t>13:45 - 14:00 - 20. csoport - Harley-Davidson Breakout</w:t>
      </w:r>
    </w:p>
    <w:p>
      <w:pPr>
        <w:pStyle w:val="ListBullet"/>
      </w:pPr>
      <w:r>
        <w:t>13:45 - 14:00 - 20. csoport - KAWASAKI Ninja 1100 SX SE</w:t>
      </w:r>
    </w:p>
    <w:p>
      <w:pPr>
        <w:pStyle w:val="ListBullet"/>
      </w:pPr>
      <w:r>
        <w:t>13:45 - 14:00 - 20. csoport - KAWASAKI Versys 1100</w:t>
      </w:r>
    </w:p>
    <w:p>
      <w:pPr>
        <w:pStyle w:val="ListBullet"/>
      </w:pPr>
      <w:r>
        <w:t>13:45 - 14:00 - 20. csoport - KAWASAKI Z H2</w:t>
      </w:r>
    </w:p>
    <w:p>
      <w:pPr>
        <w:pStyle w:val="ListBullet"/>
      </w:pPr>
      <w:r>
        <w:t>13:45 - 14:00 - 20. csoport - KAWASAKI Z900RS</w:t>
      </w:r>
    </w:p>
    <w:p>
      <w:pPr>
        <w:pStyle w:val="ListBullet"/>
      </w:pPr>
      <w:r>
        <w:t>13:45 - 14:00 - 20. csoport - KAWASAKI ZX-6</w:t>
      </w:r>
    </w:p>
    <w:p>
      <w:pPr>
        <w:pStyle w:val="ListBullet"/>
      </w:pPr>
      <w:r>
        <w:t>13:45 - 14:00 - 20. csoport - KTM 790 Adventure - 2024</w:t>
      </w:r>
    </w:p>
    <w:p>
      <w:pPr>
        <w:pStyle w:val="ListBullet"/>
      </w:pPr>
      <w:r>
        <w:t>13:45 - 14:00 - 20. csoport - KTM 990 Duke - 2024</w:t>
      </w:r>
    </w:p>
    <w:p>
      <w:pPr>
        <w:pStyle w:val="ListBullet"/>
      </w:pPr>
      <w:r>
        <w:t>13:45 - 14:00 - 20. csoport - Suzuki DL800 - 2024</w:t>
      </w:r>
    </w:p>
    <w:p>
      <w:pPr>
        <w:pStyle w:val="ListBullet"/>
      </w:pPr>
      <w:r>
        <w:t>13:45 - 14:00 - 20. csoport - Triumph Street Triple 765 RS</w:t>
      </w:r>
    </w:p>
    <w:p>
      <w:pPr>
        <w:pStyle w:val="ListBullet"/>
      </w:pPr>
      <w:r>
        <w:t>13:45 - 14:00 - 20. csoport - Triumph Trident 660</w:t>
      </w:r>
    </w:p>
    <w:p>
      <w:pPr>
        <w:pStyle w:val="ListBullet"/>
      </w:pPr>
      <w:r>
        <w:t>13:45 - 14:00 - 20. csoport - Yamaha MT07 - 2025</w:t>
      </w:r>
    </w:p>
    <w:p>
      <w:pPr>
        <w:pStyle w:val="ListBullet"/>
      </w:pPr>
      <w:r>
        <w:t>13:45 - 14:00 - 20. csoport - Yamaha Ray ZR125 robogó</w:t>
      </w:r>
    </w:p>
    <w:p>
      <w:pPr>
        <w:pStyle w:val="ListBullet"/>
      </w:pPr>
      <w:r>
        <w:t>13:45 - 14:00 - 20. csoport - Yamaha Tracer 9 GT - 2025</w:t>
      </w:r>
    </w:p>
    <w:p/>
    <w:p>
      <w:r>
        <w:rPr>
          <w:b/>
          <w:sz w:val="24"/>
        </w:rPr>
        <w:t>21. CSOPORT 23DB</w:t>
      </w:r>
    </w:p>
    <w:p>
      <w:pPr>
        <w:pStyle w:val="ListBullet"/>
      </w:pPr>
      <w:r>
        <w:t>14:00 - 14:15 - 21. csoport - BMW C400X</w:t>
      </w:r>
    </w:p>
    <w:p>
      <w:pPr>
        <w:pStyle w:val="ListBullet"/>
      </w:pPr>
      <w:r>
        <w:t>14:00 - 14:15 - 21. csoport - BMW K1600GT</w:t>
      </w:r>
    </w:p>
    <w:p>
      <w:pPr>
        <w:pStyle w:val="ListBullet"/>
      </w:pPr>
      <w:r>
        <w:t>14:00 - 14:15 - 21. csoport - BMW R1300 GS</w:t>
      </w:r>
    </w:p>
    <w:p>
      <w:pPr>
        <w:pStyle w:val="ListBullet"/>
      </w:pPr>
      <w:r>
        <w:t>14:00 - 14:15 - 21. csoport - BMW R18 Rocktane</w:t>
      </w:r>
    </w:p>
    <w:p>
      <w:pPr>
        <w:pStyle w:val="ListBullet"/>
      </w:pPr>
      <w:r>
        <w:t>14:00 - 14:15 - 21. csoport - BMW S1000XR</w:t>
      </w:r>
    </w:p>
    <w:p>
      <w:pPr>
        <w:pStyle w:val="ListBullet"/>
      </w:pPr>
      <w:r>
        <w:t>14:00 - 14:15 - 21. csoport - Benelli TRK 502X</w:t>
      </w:r>
    </w:p>
    <w:p>
      <w:pPr>
        <w:pStyle w:val="ListBullet"/>
      </w:pPr>
      <w:r>
        <w:t>14:00 - 14:15 - 21. csoport - HONDA CB 1000 Hornet</w:t>
      </w:r>
    </w:p>
    <w:p>
      <w:pPr>
        <w:pStyle w:val="ListBullet"/>
      </w:pPr>
      <w:r>
        <w:t>14:00 - 14:15 - 21. csoport - HONDA CBR 500RR</w:t>
      </w:r>
    </w:p>
    <w:p>
      <w:pPr>
        <w:pStyle w:val="ListBullet"/>
      </w:pPr>
      <w:r>
        <w:t>14:00 - 14:15 - 21. csoport - HONDA CRF 1100L Africa Twin</w:t>
      </w:r>
    </w:p>
    <w:p>
      <w:pPr>
        <w:pStyle w:val="ListBullet"/>
      </w:pPr>
      <w:r>
        <w:t>14:00 - 14:15 - 21. csoport - HONDA NT 1100</w:t>
      </w:r>
    </w:p>
    <w:p>
      <w:pPr>
        <w:pStyle w:val="ListBullet"/>
      </w:pPr>
      <w:r>
        <w:t>14:00 - 14:15 - 21. csoport - HONDA XL 750 Transalp</w:t>
      </w:r>
    </w:p>
    <w:p>
      <w:pPr>
        <w:pStyle w:val="ListBullet"/>
      </w:pPr>
      <w:r>
        <w:t>14:00 - 14:15 - 21. csoport - Harley-Davidson Pan America St</w:t>
      </w:r>
    </w:p>
    <w:p>
      <w:pPr>
        <w:pStyle w:val="ListBullet"/>
      </w:pPr>
      <w:r>
        <w:t>14:00 - 14:15 - 21. csoport - Husqvarna 401 Vitpilen - 2024</w:t>
      </w:r>
    </w:p>
    <w:p>
      <w:pPr>
        <w:pStyle w:val="ListBullet"/>
      </w:pPr>
      <w:r>
        <w:t>14:00 - 14:15 - 21. csoport - Indian Scout Sixty Classic</w:t>
      </w:r>
    </w:p>
    <w:p>
      <w:pPr>
        <w:pStyle w:val="ListBullet"/>
      </w:pPr>
      <w:r>
        <w:t>14:00 - 14:15 - 21. csoport - KAWASAKI Ninja 500</w:t>
      </w:r>
    </w:p>
    <w:p>
      <w:pPr>
        <w:pStyle w:val="ListBullet"/>
      </w:pPr>
      <w:r>
        <w:t>14:00 - 14:15 - 21. csoport - KAWASAKI Versys 650</w:t>
      </w:r>
    </w:p>
    <w:p>
      <w:pPr>
        <w:pStyle w:val="ListBullet"/>
      </w:pPr>
      <w:r>
        <w:t>14:00 - 14:15 - 21. csoport - KAWASAKI W230 Meguro S1</w:t>
      </w:r>
    </w:p>
    <w:p>
      <w:pPr>
        <w:pStyle w:val="ListBullet"/>
      </w:pPr>
      <w:r>
        <w:t>14:00 - 14:15 - 21. csoport - KAWASAKI ZX-10R</w:t>
      </w:r>
    </w:p>
    <w:p>
      <w:pPr>
        <w:pStyle w:val="ListBullet"/>
      </w:pPr>
      <w:r>
        <w:t>14:00 - 14:15 - 21. csoport - KTM 1290 Super Adventure R - 2024</w:t>
      </w:r>
    </w:p>
    <w:p>
      <w:pPr>
        <w:pStyle w:val="ListBullet"/>
      </w:pPr>
      <w:r>
        <w:t>14:00 - 14:15 - 21. csoport - Suzuki GSX-S1000 GX - 2024</w:t>
      </w:r>
    </w:p>
    <w:p>
      <w:pPr>
        <w:pStyle w:val="ListBullet"/>
      </w:pPr>
      <w:r>
        <w:t>14:00 - 14:15 - 21. csoport - Triumph Daytona 660</w:t>
      </w:r>
    </w:p>
    <w:p>
      <w:pPr>
        <w:pStyle w:val="ListBullet"/>
      </w:pPr>
      <w:r>
        <w:t>14:00 - 14:15 - 21. csoport - Triumph Tiger Sport 800</w:t>
      </w:r>
    </w:p>
    <w:p>
      <w:pPr>
        <w:pStyle w:val="ListBullet"/>
      </w:pPr>
      <w:r>
        <w:t>14:00 - 14:15 - 21. csoport - Yamaha MT09 Y-AMT - 2024</w:t>
      </w:r>
    </w:p>
    <w:p/>
    <w:p>
      <w:r>
        <w:rPr>
          <w:b/>
          <w:sz w:val="24"/>
        </w:rPr>
        <w:t>22. CSOPORT 24DB</w:t>
      </w:r>
    </w:p>
    <w:p>
      <w:pPr>
        <w:pStyle w:val="ListBullet"/>
      </w:pPr>
      <w:r>
        <w:t>14:15 - 14:30 - 22. csoport - BMW R12</w:t>
      </w:r>
    </w:p>
    <w:p>
      <w:pPr>
        <w:pStyle w:val="ListBullet"/>
      </w:pPr>
      <w:r>
        <w:t>14:15 - 14:30 - 22. csoport - BMW R1300 GS Adventure</w:t>
      </w:r>
    </w:p>
    <w:p>
      <w:pPr>
        <w:pStyle w:val="ListBullet"/>
      </w:pPr>
      <w:r>
        <w:t>14:15 - 14:30 - 22. csoport - BMW S1000R</w:t>
      </w:r>
    </w:p>
    <w:p>
      <w:pPr>
        <w:pStyle w:val="ListBullet"/>
      </w:pPr>
      <w:r>
        <w:t>14:15 - 14:30 - 22. csoport - Benelli BKX300</w:t>
      </w:r>
    </w:p>
    <w:p>
      <w:pPr>
        <w:pStyle w:val="ListBullet"/>
      </w:pPr>
      <w:r>
        <w:t>14:15 - 14:30 - 22. csoport - Benelli TRK 702</w:t>
      </w:r>
    </w:p>
    <w:p>
      <w:pPr>
        <w:pStyle w:val="ListBullet"/>
      </w:pPr>
      <w:r>
        <w:t>14:15 - 14:30 - 22. csoport - HONDA CB 500 Hornet</w:t>
      </w:r>
    </w:p>
    <w:p>
      <w:pPr>
        <w:pStyle w:val="ListBullet"/>
      </w:pPr>
      <w:r>
        <w:t>14:15 - 14:30 - 22. csoport - HONDA CB 750 Hornet</w:t>
      </w:r>
    </w:p>
    <w:p>
      <w:pPr>
        <w:pStyle w:val="ListBullet"/>
      </w:pPr>
      <w:r>
        <w:t>14:15 - 14:30 - 22. csoport - HONDA CBR 650R</w:t>
      </w:r>
    </w:p>
    <w:p>
      <w:pPr>
        <w:pStyle w:val="ListBullet"/>
      </w:pPr>
      <w:r>
        <w:t>14:15 - 14:30 - 22. csoport - HONDA X-ADV 750 - DCT</w:t>
      </w:r>
    </w:p>
    <w:p>
      <w:pPr>
        <w:pStyle w:val="ListBullet"/>
      </w:pPr>
      <w:r>
        <w:t>14:15 - 14:30 - 22. csoport - Indian 101 Scout</w:t>
      </w:r>
    </w:p>
    <w:p>
      <w:pPr>
        <w:pStyle w:val="ListBullet"/>
      </w:pPr>
      <w:r>
        <w:t>14:15 - 14:30 - 22. csoport - KAWASAKI Ninja 1100 SX SE</w:t>
      </w:r>
    </w:p>
    <w:p>
      <w:pPr>
        <w:pStyle w:val="ListBullet"/>
      </w:pPr>
      <w:r>
        <w:t>14:15 - 14:30 - 22. csoport - KAWASAKI Versys 1100</w:t>
      </w:r>
    </w:p>
    <w:p>
      <w:pPr>
        <w:pStyle w:val="ListBullet"/>
      </w:pPr>
      <w:r>
        <w:t>14:15 - 14:30 - 22. csoport - KAWASAKI Z H2</w:t>
      </w:r>
    </w:p>
    <w:p>
      <w:pPr>
        <w:pStyle w:val="ListBullet"/>
      </w:pPr>
      <w:r>
        <w:t>14:15 - 14:30 - 22. csoport - KAWASAKI Z650</w:t>
      </w:r>
    </w:p>
    <w:p>
      <w:pPr>
        <w:pStyle w:val="ListBullet"/>
      </w:pPr>
      <w:r>
        <w:t>14:15 - 14:30 - 22. csoport - KAWASAKI ZX-6</w:t>
      </w:r>
    </w:p>
    <w:p>
      <w:pPr>
        <w:pStyle w:val="ListBullet"/>
      </w:pPr>
      <w:r>
        <w:t>14:15 - 14:30 - 22. csoport - KTM 790 Adventure - 2024</w:t>
      </w:r>
    </w:p>
    <w:p>
      <w:pPr>
        <w:pStyle w:val="ListBullet"/>
      </w:pPr>
      <w:r>
        <w:t>14:15 - 14:30 - 22. csoport - KTM 990 Duke - 2024</w:t>
      </w:r>
    </w:p>
    <w:p>
      <w:pPr>
        <w:pStyle w:val="ListBullet"/>
      </w:pPr>
      <w:r>
        <w:t>14:15 - 14:30 - 22. csoport - Suzuki DL800 - 2024</w:t>
      </w:r>
    </w:p>
    <w:p>
      <w:pPr>
        <w:pStyle w:val="ListBullet"/>
      </w:pPr>
      <w:r>
        <w:t>14:15 - 14:30 - 22. csoport - Triumph Speed Twin 1200 RS</w:t>
      </w:r>
    </w:p>
    <w:p>
      <w:pPr>
        <w:pStyle w:val="ListBullet"/>
      </w:pPr>
      <w:r>
        <w:t>14:15 - 14:30 - 22. csoport - Triumph Street Triple 765 RS</w:t>
      </w:r>
    </w:p>
    <w:p>
      <w:pPr>
        <w:pStyle w:val="ListBullet"/>
      </w:pPr>
      <w:r>
        <w:t>14:15 - 14:30 - 22. csoport - Triumph Trident 660</w:t>
      </w:r>
    </w:p>
    <w:p>
      <w:pPr>
        <w:pStyle w:val="ListBullet"/>
      </w:pPr>
      <w:r>
        <w:t>14:15 - 14:30 - 22. csoport - Yamaha MT07 - 2025</w:t>
      </w:r>
    </w:p>
    <w:p>
      <w:pPr>
        <w:pStyle w:val="ListBullet"/>
      </w:pPr>
      <w:r>
        <w:t>14:15 - 14:30 - 22. csoport - Yamaha Tracer 9 GT - 2025</w:t>
      </w:r>
    </w:p>
    <w:p>
      <w:pPr>
        <w:pStyle w:val="ListBullet"/>
      </w:pPr>
      <w:r>
        <w:t>14:15 - 14:30 - 22. csoport - Yamaha X-Max300 Techmax</w:t>
      </w:r>
    </w:p>
    <w:p/>
    <w:p>
      <w:r>
        <w:rPr>
          <w:b/>
          <w:sz w:val="24"/>
        </w:rPr>
        <w:t>23. CSOPORT 24DB</w:t>
      </w:r>
    </w:p>
    <w:p>
      <w:pPr>
        <w:pStyle w:val="ListBullet"/>
      </w:pPr>
      <w:r>
        <w:t>14:30 - 14:45 - 23. csoport - BMW K1600GT</w:t>
      </w:r>
    </w:p>
    <w:p>
      <w:pPr>
        <w:pStyle w:val="ListBullet"/>
      </w:pPr>
      <w:r>
        <w:t>14:30 - 14:45 - 23. csoport - BMW R1300 GS</w:t>
      </w:r>
    </w:p>
    <w:p>
      <w:pPr>
        <w:pStyle w:val="ListBullet"/>
      </w:pPr>
      <w:r>
        <w:t>14:30 - 14:45 - 23. csoport - BMW S1000XR</w:t>
      </w:r>
    </w:p>
    <w:p>
      <w:pPr>
        <w:pStyle w:val="ListBullet"/>
      </w:pPr>
      <w:r>
        <w:t>14:30 - 14:45 - 23. csoport - Benelli Leoncino 400</w:t>
      </w:r>
    </w:p>
    <w:p>
      <w:pPr>
        <w:pStyle w:val="ListBullet"/>
      </w:pPr>
      <w:r>
        <w:t>14:30 - 14:45 - 23. csoport - Benelli TRK 502X</w:t>
      </w:r>
    </w:p>
    <w:p>
      <w:pPr>
        <w:pStyle w:val="ListBullet"/>
      </w:pPr>
      <w:r>
        <w:t>14:30 - 14:45 - 23. csoport - HONDA CB 1000 Hornet</w:t>
      </w:r>
    </w:p>
    <w:p>
      <w:pPr>
        <w:pStyle w:val="ListBullet"/>
      </w:pPr>
      <w:r>
        <w:t>14:30 - 14:45 - 23. csoport - HONDA CB 125R</w:t>
      </w:r>
    </w:p>
    <w:p>
      <w:pPr>
        <w:pStyle w:val="ListBullet"/>
      </w:pPr>
      <w:r>
        <w:t>14:30 - 14:45 - 23. csoport - HONDA CB 650R - E-clutch</w:t>
      </w:r>
    </w:p>
    <w:p>
      <w:pPr>
        <w:pStyle w:val="ListBullet"/>
      </w:pPr>
      <w:r>
        <w:t>14:30 - 14:45 - 23. csoport - HONDA NT 1100</w:t>
      </w:r>
    </w:p>
    <w:p>
      <w:pPr>
        <w:pStyle w:val="ListBullet"/>
      </w:pPr>
      <w:r>
        <w:t>14:30 - 14:45 - 23. csoport - Harley-Davidson Street Glide Ultra</w:t>
      </w:r>
    </w:p>
    <w:p>
      <w:pPr>
        <w:pStyle w:val="ListBullet"/>
      </w:pPr>
      <w:r>
        <w:t>14:30 - 14:45 - 23. csoport - Husqvarna 901 Norden - 2023</w:t>
      </w:r>
    </w:p>
    <w:p>
      <w:pPr>
        <w:pStyle w:val="ListBullet"/>
      </w:pPr>
      <w:r>
        <w:t>14:30 - 14:45 - 23. csoport - Indian Sport Chief</w:t>
      </w:r>
    </w:p>
    <w:p>
      <w:pPr>
        <w:pStyle w:val="ListBullet"/>
      </w:pPr>
      <w:r>
        <w:t>14:30 - 14:45 - 23. csoport - KAWASAKI Eliminator SE</w:t>
      </w:r>
    </w:p>
    <w:p>
      <w:pPr>
        <w:pStyle w:val="ListBullet"/>
      </w:pPr>
      <w:r>
        <w:t>14:30 - 14:45 - 23. csoport - KAWASAKI Versys 650</w:t>
      </w:r>
    </w:p>
    <w:p>
      <w:pPr>
        <w:pStyle w:val="ListBullet"/>
      </w:pPr>
      <w:r>
        <w:t>14:30 - 14:45 - 23. csoport - KAWASAKI W800</w:t>
      </w:r>
    </w:p>
    <w:p>
      <w:pPr>
        <w:pStyle w:val="ListBullet"/>
      </w:pPr>
      <w:r>
        <w:t>14:30 - 14:45 - 23. csoport - KAWASAKI Z500</w:t>
      </w:r>
    </w:p>
    <w:p>
      <w:pPr>
        <w:pStyle w:val="ListBullet"/>
      </w:pPr>
      <w:r>
        <w:t>14:30 - 14:45 - 23. csoport - KAWASAKI Z900RS</w:t>
      </w:r>
    </w:p>
    <w:p>
      <w:pPr>
        <w:pStyle w:val="ListBullet"/>
      </w:pPr>
      <w:r>
        <w:t>14:30 - 14:45 - 23. csoport - KAWASAKI ZX-10R</w:t>
      </w:r>
    </w:p>
    <w:p>
      <w:pPr>
        <w:pStyle w:val="ListBullet"/>
      </w:pPr>
      <w:r>
        <w:t>14:30 - 14:45 - 23. csoport - KTM 1290 Super Adventure R - 2024</w:t>
      </w:r>
    </w:p>
    <w:p>
      <w:pPr>
        <w:pStyle w:val="ListBullet"/>
      </w:pPr>
      <w:r>
        <w:t>14:30 - 14:45 - 23. csoport - Suzuki GSX-S1000 GX - 2024</w:t>
      </w:r>
    </w:p>
    <w:p>
      <w:pPr>
        <w:pStyle w:val="ListBullet"/>
      </w:pPr>
      <w:r>
        <w:t>14:30 - 14:45 - 23. csoport - Triumph Daytona 660</w:t>
      </w:r>
    </w:p>
    <w:p>
      <w:pPr>
        <w:pStyle w:val="ListBullet"/>
      </w:pPr>
      <w:r>
        <w:t>14:30 - 14:45 - 23. csoport - Triumph Speed Twin 900</w:t>
      </w:r>
    </w:p>
    <w:p>
      <w:pPr>
        <w:pStyle w:val="ListBullet"/>
      </w:pPr>
      <w:r>
        <w:t>14:30 - 14:45 - 23. csoport - Triumph Tiger Sport 800</w:t>
      </w:r>
    </w:p>
    <w:p>
      <w:pPr>
        <w:pStyle w:val="ListBullet"/>
      </w:pPr>
      <w:r>
        <w:t>14:30 - 14:45 - 23. csoport - Yamaha MT09 Y-AMT - 2024</w:t>
      </w:r>
    </w:p>
    <w:p/>
    <w:p>
      <w:r>
        <w:rPr>
          <w:b/>
          <w:sz w:val="24"/>
        </w:rPr>
        <w:t>24. CSOPORT 23DB</w:t>
      </w:r>
    </w:p>
    <w:p>
      <w:pPr>
        <w:pStyle w:val="ListBullet"/>
      </w:pPr>
      <w:r>
        <w:t>14:45 - 15:00 - 24. csoport - BMW R1300 GS Adventure</w:t>
      </w:r>
    </w:p>
    <w:p>
      <w:pPr>
        <w:pStyle w:val="ListBullet"/>
      </w:pPr>
      <w:r>
        <w:t>14:45 - 15:00 - 24. csoport - BMW R18 Rocktane</w:t>
      </w:r>
    </w:p>
    <w:p>
      <w:pPr>
        <w:pStyle w:val="ListBullet"/>
      </w:pPr>
      <w:r>
        <w:t>14:45 - 15:00 - 24. csoport - BMW S1000R</w:t>
      </w:r>
    </w:p>
    <w:p>
      <w:pPr>
        <w:pStyle w:val="ListBullet"/>
      </w:pPr>
      <w:r>
        <w:t>14:45 - 15:00 - 24. csoport - Benelli TRK 702</w:t>
      </w:r>
    </w:p>
    <w:p>
      <w:pPr>
        <w:pStyle w:val="ListBullet"/>
      </w:pPr>
      <w:r>
        <w:t>14:45 - 15:00 - 24. csoport - HONDA CB 750 Hornet</w:t>
      </w:r>
    </w:p>
    <w:p>
      <w:pPr>
        <w:pStyle w:val="ListBullet"/>
      </w:pPr>
      <w:r>
        <w:t>14:45 - 15:00 - 24. csoport - HONDA CBR 500RR</w:t>
      </w:r>
    </w:p>
    <w:p>
      <w:pPr>
        <w:pStyle w:val="ListBullet"/>
      </w:pPr>
      <w:r>
        <w:t>14:45 - 15:00 - 24. csoport - HONDA CBR 650R</w:t>
      </w:r>
    </w:p>
    <w:p>
      <w:pPr>
        <w:pStyle w:val="ListBullet"/>
      </w:pPr>
      <w:r>
        <w:t>14:45 - 15:00 - 24. csoport - HONDA GB 350S</w:t>
      </w:r>
    </w:p>
    <w:p>
      <w:pPr>
        <w:pStyle w:val="ListBullet"/>
      </w:pPr>
      <w:r>
        <w:t>14:45 - 15:00 - 24. csoport - Harley-Davidson Breakout</w:t>
      </w:r>
    </w:p>
    <w:p>
      <w:pPr>
        <w:pStyle w:val="ListBullet"/>
      </w:pPr>
      <w:r>
        <w:t>14:45 - 15:00 - 24. csoport - Harley-Davidson Pan America St</w:t>
      </w:r>
    </w:p>
    <w:p>
      <w:pPr>
        <w:pStyle w:val="ListBullet"/>
      </w:pPr>
      <w:r>
        <w:t>14:45 - 15:00 - 24. csoport - KAWASAKI Ninja 1100 SX SE</w:t>
      </w:r>
    </w:p>
    <w:p>
      <w:pPr>
        <w:pStyle w:val="ListBullet"/>
      </w:pPr>
      <w:r>
        <w:t>14:45 - 15:00 - 24. csoport - KAWASAKI Ninja 500</w:t>
      </w:r>
    </w:p>
    <w:p>
      <w:pPr>
        <w:pStyle w:val="ListBullet"/>
      </w:pPr>
      <w:r>
        <w:t>14:45 - 15:00 - 24. csoport - KAWASAKI Versys 1100</w:t>
      </w:r>
    </w:p>
    <w:p>
      <w:pPr>
        <w:pStyle w:val="ListBullet"/>
      </w:pPr>
      <w:r>
        <w:t>14:45 - 15:00 - 24. csoport - KAWASAKI Z H2</w:t>
      </w:r>
    </w:p>
    <w:p>
      <w:pPr>
        <w:pStyle w:val="ListBullet"/>
      </w:pPr>
      <w:r>
        <w:t>14:45 - 15:00 - 24. csoport - KAWASAKI ZX-6</w:t>
      </w:r>
    </w:p>
    <w:p>
      <w:pPr>
        <w:pStyle w:val="ListBullet"/>
      </w:pPr>
      <w:r>
        <w:t>14:45 - 15:00 - 24. csoport - KTM 790 Adventure - 2024</w:t>
      </w:r>
    </w:p>
    <w:p>
      <w:pPr>
        <w:pStyle w:val="ListBullet"/>
      </w:pPr>
      <w:r>
        <w:t>14:45 - 15:00 - 24. csoport - KTM 990 Duke - 2024</w:t>
      </w:r>
    </w:p>
    <w:p>
      <w:pPr>
        <w:pStyle w:val="ListBullet"/>
      </w:pPr>
      <w:r>
        <w:t>14:45 - 15:00 - 24. csoport - Suzuki DL800 - 2024</w:t>
      </w:r>
    </w:p>
    <w:p>
      <w:pPr>
        <w:pStyle w:val="ListBullet"/>
      </w:pPr>
      <w:r>
        <w:t>14:45 - 15:00 - 24. csoport - Triumph Street Triple 765 RS</w:t>
      </w:r>
    </w:p>
    <w:p>
      <w:pPr>
        <w:pStyle w:val="ListBullet"/>
      </w:pPr>
      <w:r>
        <w:t>14:45 - 15:00 - 24. csoport - Triumph Trident 660</w:t>
      </w:r>
    </w:p>
    <w:p>
      <w:pPr>
        <w:pStyle w:val="ListBullet"/>
      </w:pPr>
      <w:r>
        <w:t>14:45 - 15:00 - 24. csoport - Yamaha MT07 - 2025</w:t>
      </w:r>
    </w:p>
    <w:p>
      <w:pPr>
        <w:pStyle w:val="ListBullet"/>
      </w:pPr>
      <w:r>
        <w:t>14:45 - 15:00 - 24. csoport - Yamaha Ray ZR125 robogó</w:t>
      </w:r>
    </w:p>
    <w:p>
      <w:pPr>
        <w:pStyle w:val="ListBullet"/>
      </w:pPr>
      <w:r>
        <w:t>14:45 - 15:00 - 24. csoport - Yamaha Tracer 9 GT - 2025</w:t>
      </w:r>
    </w:p>
    <w:p/>
    <w:p>
      <w:r>
        <w:rPr>
          <w:b/>
          <w:sz w:val="24"/>
        </w:rPr>
        <w:t>25. CSOPORT 24DB</w:t>
      </w:r>
    </w:p>
    <w:p>
      <w:pPr>
        <w:pStyle w:val="ListBullet"/>
      </w:pPr>
      <w:r>
        <w:t>15:00 - 15:15 - 25. csoport - BMW F900GS Adventure</w:t>
      </w:r>
    </w:p>
    <w:p>
      <w:pPr>
        <w:pStyle w:val="ListBullet"/>
      </w:pPr>
      <w:r>
        <w:t>15:00 - 15:15 - 25. csoport - BMW K1600GT</w:t>
      </w:r>
    </w:p>
    <w:p>
      <w:pPr>
        <w:pStyle w:val="ListBullet"/>
      </w:pPr>
      <w:r>
        <w:t>15:00 - 15:15 - 25. csoport - BMW R12</w:t>
      </w:r>
    </w:p>
    <w:p>
      <w:pPr>
        <w:pStyle w:val="ListBullet"/>
      </w:pPr>
      <w:r>
        <w:t>15:00 - 15:15 - 25. csoport - BMW R1300 GS</w:t>
      </w:r>
    </w:p>
    <w:p>
      <w:pPr>
        <w:pStyle w:val="ListBullet"/>
      </w:pPr>
      <w:r>
        <w:t>15:00 - 15:15 - 25. csoport - BMW S1000XR</w:t>
      </w:r>
    </w:p>
    <w:p>
      <w:pPr>
        <w:pStyle w:val="ListBullet"/>
      </w:pPr>
      <w:r>
        <w:t>15:00 - 15:15 - 25. csoport - Benelli Leoncino 800</w:t>
      </w:r>
    </w:p>
    <w:p>
      <w:pPr>
        <w:pStyle w:val="ListBullet"/>
      </w:pPr>
      <w:r>
        <w:t>15:00 - 15:15 - 25. csoport - Benelli TRK 502X</w:t>
      </w:r>
    </w:p>
    <w:p>
      <w:pPr>
        <w:pStyle w:val="ListBullet"/>
      </w:pPr>
      <w:r>
        <w:t>15:00 - 15:15 - 25. csoport - HONDA CB 1000 Hornet</w:t>
      </w:r>
    </w:p>
    <w:p>
      <w:pPr>
        <w:pStyle w:val="ListBullet"/>
      </w:pPr>
      <w:r>
        <w:t>15:00 - 15:15 - 25. csoport - HONDA CB 500 Hornet</w:t>
      </w:r>
    </w:p>
    <w:p>
      <w:pPr>
        <w:pStyle w:val="ListBullet"/>
      </w:pPr>
      <w:r>
        <w:t>15:00 - 15:15 - 25. csoport - HONDA CRF 1100L Africa Twin</w:t>
      </w:r>
    </w:p>
    <w:p>
      <w:pPr>
        <w:pStyle w:val="ListBullet"/>
      </w:pPr>
      <w:r>
        <w:t>15:00 - 15:15 - 25. csoport - HONDA NT 1100</w:t>
      </w:r>
    </w:p>
    <w:p>
      <w:pPr>
        <w:pStyle w:val="ListBullet"/>
      </w:pPr>
      <w:r>
        <w:t>15:00 - 15:15 - 25. csoport - HONDA XL 750 Transalp</w:t>
      </w:r>
    </w:p>
    <w:p>
      <w:pPr>
        <w:pStyle w:val="ListBullet"/>
      </w:pPr>
      <w:r>
        <w:t>15:00 - 15:15 - 25. csoport - Harley-Davidson Sportster S</w:t>
      </w:r>
    </w:p>
    <w:p>
      <w:pPr>
        <w:pStyle w:val="ListBullet"/>
      </w:pPr>
      <w:r>
        <w:t>15:00 - 15:15 - 25. csoport - Husqvarna 401 Vitpilen - 2024</w:t>
      </w:r>
    </w:p>
    <w:p>
      <w:pPr>
        <w:pStyle w:val="ListBullet"/>
      </w:pPr>
      <w:r>
        <w:t>15:00 - 15:15 - 25. csoport - Indian Scout Sixty Classic</w:t>
      </w:r>
    </w:p>
    <w:p>
      <w:pPr>
        <w:pStyle w:val="ListBullet"/>
      </w:pPr>
      <w:r>
        <w:t>15:00 - 15:15 - 25. csoport - KAWASAKI Versys 650</w:t>
      </w:r>
    </w:p>
    <w:p>
      <w:pPr>
        <w:pStyle w:val="ListBullet"/>
      </w:pPr>
      <w:r>
        <w:t>15:00 - 15:15 - 25. csoport - KAWASAKI W230 Meguro S1</w:t>
      </w:r>
    </w:p>
    <w:p>
      <w:pPr>
        <w:pStyle w:val="ListBullet"/>
      </w:pPr>
      <w:r>
        <w:t>15:00 - 15:15 - 25. csoport - KAWASAKI Z650</w:t>
      </w:r>
    </w:p>
    <w:p>
      <w:pPr>
        <w:pStyle w:val="ListBullet"/>
      </w:pPr>
      <w:r>
        <w:t>15:00 - 15:15 - 25. csoport - KAWASAKI ZX-10R</w:t>
      </w:r>
    </w:p>
    <w:p>
      <w:pPr>
        <w:pStyle w:val="ListBullet"/>
      </w:pPr>
      <w:r>
        <w:t>15:00 - 15:15 - 25. csoport - KTM 1290 Super Adventure R - 2024</w:t>
      </w:r>
    </w:p>
    <w:p>
      <w:pPr>
        <w:pStyle w:val="ListBullet"/>
      </w:pPr>
      <w:r>
        <w:t>15:00 - 15:15 - 25. csoport - Suzuki GSX-S1000 GX - 2024</w:t>
      </w:r>
    </w:p>
    <w:p>
      <w:pPr>
        <w:pStyle w:val="ListBullet"/>
      </w:pPr>
      <w:r>
        <w:t>15:00 - 15:15 - 25. csoport - Triumph Daytona 660</w:t>
      </w:r>
    </w:p>
    <w:p>
      <w:pPr>
        <w:pStyle w:val="ListBullet"/>
      </w:pPr>
      <w:r>
        <w:t>15:00 - 15:15 - 25. csoport - Triumph Tiger Sport 800</w:t>
      </w:r>
    </w:p>
    <w:p>
      <w:pPr>
        <w:pStyle w:val="ListBullet"/>
      </w:pPr>
      <w:r>
        <w:t>15:00 - 15:15 - 25. csoport - Yamaha MT09 Y-AMT - 2024</w:t>
      </w:r>
    </w:p>
    <w:p/>
    <w:p>
      <w:r>
        <w:rPr>
          <w:b/>
          <w:sz w:val="24"/>
        </w:rPr>
        <w:t>26. CSOPORT 24DB</w:t>
      </w:r>
    </w:p>
    <w:p>
      <w:pPr>
        <w:pStyle w:val="ListBullet"/>
      </w:pPr>
      <w:r>
        <w:t>15:15 - 15:30 - 26. csoport - BMW C400GT</w:t>
      </w:r>
    </w:p>
    <w:p>
      <w:pPr>
        <w:pStyle w:val="ListBullet"/>
      </w:pPr>
      <w:r>
        <w:t>15:15 - 15:30 - 26. csoport - BMW F900R</w:t>
      </w:r>
    </w:p>
    <w:p>
      <w:pPr>
        <w:pStyle w:val="ListBullet"/>
      </w:pPr>
      <w:r>
        <w:t>15:15 - 15:30 - 26. csoport - BMW R1300 GS Adventure</w:t>
      </w:r>
    </w:p>
    <w:p>
      <w:pPr>
        <w:pStyle w:val="ListBullet"/>
      </w:pPr>
      <w:r>
        <w:t>15:15 - 15:30 - 26. csoport - BMW S1000R</w:t>
      </w:r>
    </w:p>
    <w:p>
      <w:pPr>
        <w:pStyle w:val="ListBullet"/>
      </w:pPr>
      <w:r>
        <w:t>15:15 - 15:30 - 26. csoport - Benelli TRK 702</w:t>
      </w:r>
    </w:p>
    <w:p>
      <w:pPr>
        <w:pStyle w:val="ListBullet"/>
      </w:pPr>
      <w:r>
        <w:t>15:15 - 15:30 - 26. csoport - HONDA CB 650R - E-clutch</w:t>
      </w:r>
    </w:p>
    <w:p>
      <w:pPr>
        <w:pStyle w:val="ListBullet"/>
      </w:pPr>
      <w:r>
        <w:t>15:15 - 15:30 - 26. csoport - HONDA CB 750 Hornet</w:t>
      </w:r>
    </w:p>
    <w:p>
      <w:pPr>
        <w:pStyle w:val="ListBullet"/>
      </w:pPr>
      <w:r>
        <w:t>15:15 - 15:30 - 26. csoport - HONDA CBR 650R</w:t>
      </w:r>
    </w:p>
    <w:p>
      <w:pPr>
        <w:pStyle w:val="ListBullet"/>
      </w:pPr>
      <w:r>
        <w:t>15:15 - 15:30 - 26. csoport - HONDA CMX 500 Rebel</w:t>
      </w:r>
    </w:p>
    <w:p>
      <w:pPr>
        <w:pStyle w:val="ListBullet"/>
      </w:pPr>
      <w:r>
        <w:t>15:15 - 15:30 - 26. csoport - HONDA X-ADV 750 - DCT</w:t>
      </w:r>
    </w:p>
    <w:p>
      <w:pPr>
        <w:pStyle w:val="ListBullet"/>
      </w:pPr>
      <w:r>
        <w:t>15:15 - 15:30 - 26. csoport - Indian 101 Scout</w:t>
      </w:r>
    </w:p>
    <w:p>
      <w:pPr>
        <w:pStyle w:val="ListBullet"/>
      </w:pPr>
      <w:r>
        <w:t>15:15 - 15:30 - 26. csoport - KAWASAKI Ninja 1100 SX SE</w:t>
      </w:r>
    </w:p>
    <w:p>
      <w:pPr>
        <w:pStyle w:val="ListBullet"/>
      </w:pPr>
      <w:r>
        <w:t>15:15 - 15:30 - 26. csoport - KAWASAKI Versys 1100</w:t>
      </w:r>
    </w:p>
    <w:p>
      <w:pPr>
        <w:pStyle w:val="ListBullet"/>
      </w:pPr>
      <w:r>
        <w:t>15:15 - 15:30 - 26. csoport - KAWASAKI Z H2</w:t>
      </w:r>
    </w:p>
    <w:p>
      <w:pPr>
        <w:pStyle w:val="ListBullet"/>
      </w:pPr>
      <w:r>
        <w:t>15:15 - 15:30 - 26. csoport - KAWASAKI Z900RS</w:t>
      </w:r>
    </w:p>
    <w:p>
      <w:pPr>
        <w:pStyle w:val="ListBullet"/>
      </w:pPr>
      <w:r>
        <w:t>15:15 - 15:30 - 26. csoport - KAWASAKI ZX-6</w:t>
      </w:r>
    </w:p>
    <w:p>
      <w:pPr>
        <w:pStyle w:val="ListBullet"/>
      </w:pPr>
      <w:r>
        <w:t>15:15 - 15:30 - 26. csoport - KTM 790 Adventure - 2024</w:t>
      </w:r>
    </w:p>
    <w:p>
      <w:pPr>
        <w:pStyle w:val="ListBullet"/>
      </w:pPr>
      <w:r>
        <w:t>15:15 - 15:30 - 26. csoport - KTM 990 Duke - 2024</w:t>
      </w:r>
    </w:p>
    <w:p>
      <w:pPr>
        <w:pStyle w:val="ListBullet"/>
      </w:pPr>
      <w:r>
        <w:t>15:15 - 15:30 - 26. csoport - Suzuki DL800 - 2024</w:t>
      </w:r>
    </w:p>
    <w:p>
      <w:pPr>
        <w:pStyle w:val="ListBullet"/>
      </w:pPr>
      <w:r>
        <w:t>15:15 - 15:30 - 26. csoport - Triumph Speed Twin 1200 RS</w:t>
      </w:r>
    </w:p>
    <w:p>
      <w:pPr>
        <w:pStyle w:val="ListBullet"/>
      </w:pPr>
      <w:r>
        <w:t>15:15 - 15:30 - 26. csoport - Triumph Street Triple 765 RS</w:t>
      </w:r>
    </w:p>
    <w:p>
      <w:pPr>
        <w:pStyle w:val="ListBullet"/>
      </w:pPr>
      <w:r>
        <w:t>15:15 - 15:30 - 26. csoport - Triumph Trident 660</w:t>
      </w:r>
    </w:p>
    <w:p>
      <w:pPr>
        <w:pStyle w:val="ListBullet"/>
      </w:pPr>
      <w:r>
        <w:t>15:15 - 15:30 - 26. csoport - Yamaha MT07 - 2025</w:t>
      </w:r>
    </w:p>
    <w:p>
      <w:pPr>
        <w:pStyle w:val="ListBullet"/>
      </w:pPr>
      <w:r>
        <w:t>15:15 - 15:30 - 26. csoport - Yamaha Tracer 9 GT - 2025</w:t>
      </w:r>
    </w:p>
    <w:p/>
    <w:p>
      <w:r>
        <w:rPr>
          <w:b/>
          <w:sz w:val="24"/>
        </w:rPr>
        <w:t>27. CSOPORT 24DB</w:t>
      </w:r>
    </w:p>
    <w:p>
      <w:pPr>
        <w:pStyle w:val="ListBullet"/>
      </w:pPr>
      <w:r>
        <w:t>15:30 - 15:45 - 27. csoport - BMW F800GS</w:t>
      </w:r>
    </w:p>
    <w:p>
      <w:pPr>
        <w:pStyle w:val="ListBullet"/>
      </w:pPr>
      <w:r>
        <w:t>15:30 - 15:45 - 27. csoport - BMW F900XR</w:t>
      </w:r>
    </w:p>
    <w:p>
      <w:pPr>
        <w:pStyle w:val="ListBullet"/>
      </w:pPr>
      <w:r>
        <w:t>15:30 - 15:45 - 27. csoport - BMW K1600GT</w:t>
      </w:r>
    </w:p>
    <w:p>
      <w:pPr>
        <w:pStyle w:val="ListBullet"/>
      </w:pPr>
      <w:r>
        <w:t>15:30 - 15:45 - 27. csoport - BMW R1300 GS</w:t>
      </w:r>
    </w:p>
    <w:p>
      <w:pPr>
        <w:pStyle w:val="ListBullet"/>
      </w:pPr>
      <w:r>
        <w:t>15:30 - 15:45 - 27. csoport - BMW S1000XR</w:t>
      </w:r>
    </w:p>
    <w:p>
      <w:pPr>
        <w:pStyle w:val="ListBullet"/>
      </w:pPr>
      <w:r>
        <w:t>15:30 - 15:45 - 27. csoport - Benelli Leoncino 400</w:t>
      </w:r>
    </w:p>
    <w:p>
      <w:pPr>
        <w:pStyle w:val="ListBullet"/>
      </w:pPr>
      <w:r>
        <w:t>15:30 - 15:45 - 27. csoport - Benelli TRK 502X</w:t>
      </w:r>
    </w:p>
    <w:p>
      <w:pPr>
        <w:pStyle w:val="ListBullet"/>
      </w:pPr>
      <w:r>
        <w:t>15:30 - 15:45 - 27. csoport - HONDA CB 1000 Hornet</w:t>
      </w:r>
    </w:p>
    <w:p>
      <w:pPr>
        <w:pStyle w:val="ListBullet"/>
      </w:pPr>
      <w:r>
        <w:t>15:30 - 15:45 - 27. csoport - HONDA CBR 500RR</w:t>
      </w:r>
    </w:p>
    <w:p>
      <w:pPr>
        <w:pStyle w:val="ListBullet"/>
      </w:pPr>
      <w:r>
        <w:t>15:30 - 15:45 - 27. csoport - HONDA CRF 1100L Africa Twin</w:t>
      </w:r>
    </w:p>
    <w:p>
      <w:pPr>
        <w:pStyle w:val="ListBullet"/>
      </w:pPr>
      <w:r>
        <w:t>15:30 - 15:45 - 27. csoport - HONDA NT 1100</w:t>
      </w:r>
    </w:p>
    <w:p>
      <w:pPr>
        <w:pStyle w:val="ListBullet"/>
      </w:pPr>
      <w:r>
        <w:t>15:30 - 15:45 - 27. csoport - HONDA XL 750 Transalp</w:t>
      </w:r>
    </w:p>
    <w:p>
      <w:pPr>
        <w:pStyle w:val="ListBullet"/>
      </w:pPr>
      <w:r>
        <w:t>15:30 - 15:45 - 27. csoport - Husqvarna 901 Norden - 2023</w:t>
      </w:r>
    </w:p>
    <w:p>
      <w:pPr>
        <w:pStyle w:val="ListBullet"/>
      </w:pPr>
      <w:r>
        <w:t>15:30 - 15:45 - 27. csoport - Indian Sport Chief</w:t>
      </w:r>
    </w:p>
    <w:p>
      <w:pPr>
        <w:pStyle w:val="ListBullet"/>
      </w:pPr>
      <w:r>
        <w:t>15:30 - 15:45 - 27. csoport - KAWASAKI Ninja 500</w:t>
      </w:r>
    </w:p>
    <w:p>
      <w:pPr>
        <w:pStyle w:val="ListBullet"/>
      </w:pPr>
      <w:r>
        <w:t>15:30 - 15:45 - 27. csoport - KAWASAKI Versys 650</w:t>
      </w:r>
    </w:p>
    <w:p>
      <w:pPr>
        <w:pStyle w:val="ListBullet"/>
      </w:pPr>
      <w:r>
        <w:t>15:30 - 15:45 - 27. csoport - KAWASAKI Z500</w:t>
      </w:r>
    </w:p>
    <w:p>
      <w:pPr>
        <w:pStyle w:val="ListBullet"/>
      </w:pPr>
      <w:r>
        <w:t>15:30 - 15:45 - 27. csoport - KAWASAKI ZX-10R</w:t>
      </w:r>
    </w:p>
    <w:p>
      <w:pPr>
        <w:pStyle w:val="ListBullet"/>
      </w:pPr>
      <w:r>
        <w:t>15:30 - 15:45 - 27. csoport - KTM 1290 Super Adventure R - 2024</w:t>
      </w:r>
    </w:p>
    <w:p>
      <w:pPr>
        <w:pStyle w:val="ListBullet"/>
      </w:pPr>
      <w:r>
        <w:t>15:30 - 15:45 - 27. csoport - Suzuki GSX-S1000 GX - 2024</w:t>
      </w:r>
    </w:p>
    <w:p>
      <w:pPr>
        <w:pStyle w:val="ListBullet"/>
      </w:pPr>
      <w:r>
        <w:t>15:30 - 15:45 - 27. csoport - Triumph Daytona 660</w:t>
      </w:r>
    </w:p>
    <w:p>
      <w:pPr>
        <w:pStyle w:val="ListBullet"/>
      </w:pPr>
      <w:r>
        <w:t>15:30 - 15:45 - 27. csoport - Triumph Speed Twin 900</w:t>
      </w:r>
    </w:p>
    <w:p>
      <w:pPr>
        <w:pStyle w:val="ListBullet"/>
      </w:pPr>
      <w:r>
        <w:t>15:30 - 15:45 - 27. csoport - Triumph Tiger Sport 800</w:t>
      </w:r>
    </w:p>
    <w:p>
      <w:pPr>
        <w:pStyle w:val="ListBullet"/>
      </w:pPr>
      <w:r>
        <w:t>15:30 - 15:45 - 27. csoport - Yamaha MT09 Y-AMT - 2024</w:t>
      </w:r>
    </w:p>
    <w:p/>
    <w:p>
      <w:r>
        <w:rPr>
          <w:b/>
          <w:sz w:val="24"/>
        </w:rPr>
        <w:t>28. CSOPORT 24DB</w:t>
      </w:r>
    </w:p>
    <w:p>
      <w:pPr>
        <w:pStyle w:val="ListBullet"/>
      </w:pPr>
      <w:r>
        <w:t>15:45 - 16:00 - 28. csoport - BMW F900GS</w:t>
      </w:r>
    </w:p>
    <w:p>
      <w:pPr>
        <w:pStyle w:val="ListBullet"/>
      </w:pPr>
      <w:r>
        <w:t>15:45 - 16:00 - 28. csoport - BMW R12</w:t>
      </w:r>
    </w:p>
    <w:p>
      <w:pPr>
        <w:pStyle w:val="ListBullet"/>
      </w:pPr>
      <w:r>
        <w:t>15:45 - 16:00 - 28. csoport - BMW R1300 GS Adventure</w:t>
      </w:r>
    </w:p>
    <w:p>
      <w:pPr>
        <w:pStyle w:val="ListBullet"/>
      </w:pPr>
      <w:r>
        <w:t>15:45 - 16:00 - 28. csoport - BMW S1000R</w:t>
      </w:r>
    </w:p>
    <w:p>
      <w:pPr>
        <w:pStyle w:val="ListBullet"/>
      </w:pPr>
      <w:r>
        <w:t>15:45 - 16:00 - 28. csoport - Benelli TRK 702</w:t>
      </w:r>
    </w:p>
    <w:p>
      <w:pPr>
        <w:pStyle w:val="ListBullet"/>
      </w:pPr>
      <w:r>
        <w:t>15:45 - 16:00 - 28. csoport - HONDA CB 500 Hornet</w:t>
      </w:r>
    </w:p>
    <w:p>
      <w:pPr>
        <w:pStyle w:val="ListBullet"/>
      </w:pPr>
      <w:r>
        <w:t>15:45 - 16:00 - 28. csoport - HONDA CB 750 Hornet</w:t>
      </w:r>
    </w:p>
    <w:p>
      <w:pPr>
        <w:pStyle w:val="ListBullet"/>
      </w:pPr>
      <w:r>
        <w:t>15:45 - 16:00 - 28. csoport - HONDA CBR 650R</w:t>
      </w:r>
    </w:p>
    <w:p>
      <w:pPr>
        <w:pStyle w:val="ListBullet"/>
      </w:pPr>
      <w:r>
        <w:t>15:45 - 16:00 - 28. csoport - HONDA GB 350S</w:t>
      </w:r>
    </w:p>
    <w:p>
      <w:pPr>
        <w:pStyle w:val="ListBullet"/>
      </w:pPr>
      <w:r>
        <w:t>15:45 - 16:00 - 28. csoport - Harley-Davidson Breakout</w:t>
      </w:r>
    </w:p>
    <w:p>
      <w:pPr>
        <w:pStyle w:val="ListBullet"/>
      </w:pPr>
      <w:r>
        <w:t>15:45 - 16:00 - 28. csoport - Harley-Davidson Pan America St</w:t>
      </w:r>
    </w:p>
    <w:p>
      <w:pPr>
        <w:pStyle w:val="ListBullet"/>
      </w:pPr>
      <w:r>
        <w:t>15:45 - 16:00 - 28. csoport - KAWASAKI Ninja 1100 SX SE</w:t>
      </w:r>
    </w:p>
    <w:p>
      <w:pPr>
        <w:pStyle w:val="ListBullet"/>
      </w:pPr>
      <w:r>
        <w:t>15:45 - 16:00 - 28. csoport - KAWASAKI Versys 1100</w:t>
      </w:r>
    </w:p>
    <w:p>
      <w:pPr>
        <w:pStyle w:val="ListBullet"/>
      </w:pPr>
      <w:r>
        <w:t>15:45 - 16:00 - 28. csoport - KAWASAKI Z H2</w:t>
      </w:r>
    </w:p>
    <w:p>
      <w:pPr>
        <w:pStyle w:val="ListBullet"/>
      </w:pPr>
      <w:r>
        <w:t>15:45 - 16:00 - 28. csoport - KAWASAKI Z650</w:t>
      </w:r>
    </w:p>
    <w:p>
      <w:pPr>
        <w:pStyle w:val="ListBullet"/>
      </w:pPr>
      <w:r>
        <w:t>15:45 - 16:00 - 28. csoport - KAWASAKI ZX-6</w:t>
      </w:r>
    </w:p>
    <w:p>
      <w:pPr>
        <w:pStyle w:val="ListBullet"/>
      </w:pPr>
      <w:r>
        <w:t>15:45 - 16:00 - 28. csoport - KTM 790 Adventure - 2024</w:t>
      </w:r>
    </w:p>
    <w:p>
      <w:pPr>
        <w:pStyle w:val="ListBullet"/>
      </w:pPr>
      <w:r>
        <w:t>15:45 - 16:00 - 28. csoport - KTM 990 Duke - 2024</w:t>
      </w:r>
    </w:p>
    <w:p>
      <w:pPr>
        <w:pStyle w:val="ListBullet"/>
      </w:pPr>
      <w:r>
        <w:t>15:45 - 16:00 - 28. csoport - Suzuki DL800 - 2024</w:t>
      </w:r>
    </w:p>
    <w:p>
      <w:pPr>
        <w:pStyle w:val="ListBullet"/>
      </w:pPr>
      <w:r>
        <w:t>15:45 - 16:00 - 28. csoport - Triumph Street Triple 765 RS</w:t>
      </w:r>
    </w:p>
    <w:p>
      <w:pPr>
        <w:pStyle w:val="ListBullet"/>
      </w:pPr>
      <w:r>
        <w:t>15:45 - 16:00 - 28. csoport - Triumph Trident 660</w:t>
      </w:r>
    </w:p>
    <w:p>
      <w:pPr>
        <w:pStyle w:val="ListBullet"/>
      </w:pPr>
      <w:r>
        <w:t>15:45 - 16:00 - 28. csoport - Yamaha MT07 - 2025</w:t>
      </w:r>
    </w:p>
    <w:p>
      <w:pPr>
        <w:pStyle w:val="ListBullet"/>
      </w:pPr>
      <w:r>
        <w:t>15:45 - 16:00 - 28. csoport - Yamaha Ray ZR125 robogó</w:t>
      </w:r>
    </w:p>
    <w:p>
      <w:pPr>
        <w:pStyle w:val="ListBullet"/>
      </w:pPr>
      <w:r>
        <w:t>15:45 - 16:00 - 28. csoport - Yamaha Tracer 9 GT - 2025</w:t>
      </w:r>
    </w:p>
    <w:p/>
    <w:p>
      <w:r>
        <w:rPr>
          <w:b/>
          <w:sz w:val="24"/>
        </w:rPr>
        <w:t>29. CSOPORT 24DB</w:t>
      </w:r>
    </w:p>
    <w:p>
      <w:pPr>
        <w:pStyle w:val="ListBullet"/>
      </w:pPr>
      <w:r>
        <w:t>16:00 - 16:15 - 29. csoport - BMW C400X</w:t>
      </w:r>
    </w:p>
    <w:p>
      <w:pPr>
        <w:pStyle w:val="ListBullet"/>
      </w:pPr>
      <w:r>
        <w:t>16:00 - 16:15 - 29. csoport - BMW F900GS Adventure</w:t>
      </w:r>
    </w:p>
    <w:p>
      <w:pPr>
        <w:pStyle w:val="ListBullet"/>
      </w:pPr>
      <w:r>
        <w:t>16:00 - 16:15 - 29. csoport - BMW K1600GT</w:t>
      </w:r>
    </w:p>
    <w:p>
      <w:pPr>
        <w:pStyle w:val="ListBullet"/>
      </w:pPr>
      <w:r>
        <w:t>16:00 - 16:15 - 29. csoport - BMW R12 nineT</w:t>
      </w:r>
    </w:p>
    <w:p>
      <w:pPr>
        <w:pStyle w:val="ListBullet"/>
      </w:pPr>
      <w:r>
        <w:t>16:00 - 16:15 - 29. csoport - BMW R1300 GS</w:t>
      </w:r>
    </w:p>
    <w:p>
      <w:pPr>
        <w:pStyle w:val="ListBullet"/>
      </w:pPr>
      <w:r>
        <w:t>16:00 - 16:15 - 29. csoport - BMW S1000XR</w:t>
      </w:r>
    </w:p>
    <w:p>
      <w:pPr>
        <w:pStyle w:val="ListBullet"/>
      </w:pPr>
      <w:r>
        <w:t>16:00 - 16:15 - 29. csoport - Benelli Leoncino 800</w:t>
      </w:r>
    </w:p>
    <w:p>
      <w:pPr>
        <w:pStyle w:val="ListBullet"/>
      </w:pPr>
      <w:r>
        <w:t>16:00 - 16:15 - 29. csoport - Benelli TRK 502X</w:t>
      </w:r>
    </w:p>
    <w:p>
      <w:pPr>
        <w:pStyle w:val="ListBullet"/>
      </w:pPr>
      <w:r>
        <w:t>16:00 - 16:15 - 29. csoport - HONDA CB 1000 Hornet</w:t>
      </w:r>
    </w:p>
    <w:p>
      <w:pPr>
        <w:pStyle w:val="ListBullet"/>
      </w:pPr>
      <w:r>
        <w:t>16:00 - 16:15 - 29. csoport - HONDA CB 650R - E-clutch</w:t>
      </w:r>
    </w:p>
    <w:p>
      <w:pPr>
        <w:pStyle w:val="ListBullet"/>
      </w:pPr>
      <w:r>
        <w:t>16:00 - 16:15 - 29. csoport - HONDA CRF 1100L Africa Twin</w:t>
      </w:r>
    </w:p>
    <w:p>
      <w:pPr>
        <w:pStyle w:val="ListBullet"/>
      </w:pPr>
      <w:r>
        <w:t>16:00 - 16:15 - 29. csoport - HONDA NT 1100</w:t>
      </w:r>
    </w:p>
    <w:p>
      <w:pPr>
        <w:pStyle w:val="ListBullet"/>
      </w:pPr>
      <w:r>
        <w:t>16:00 - 16:15 - 29. csoport - HONDA XL 750 Transalp</w:t>
      </w:r>
    </w:p>
    <w:p>
      <w:pPr>
        <w:pStyle w:val="ListBullet"/>
      </w:pPr>
      <w:r>
        <w:t>16:00 - 16:15 - 29. csoport - Harley-Davidson Sportster S</w:t>
      </w:r>
    </w:p>
    <w:p>
      <w:pPr>
        <w:pStyle w:val="ListBullet"/>
      </w:pPr>
      <w:r>
        <w:t>16:00 - 16:15 - 29. csoport - Husqvarna 401 Vitpilen - 2024</w:t>
      </w:r>
    </w:p>
    <w:p>
      <w:pPr>
        <w:pStyle w:val="ListBullet"/>
      </w:pPr>
      <w:r>
        <w:t>16:00 - 16:15 - 29. csoport - Indian Scout Sixty Classic</w:t>
      </w:r>
    </w:p>
    <w:p>
      <w:pPr>
        <w:pStyle w:val="ListBullet"/>
      </w:pPr>
      <w:r>
        <w:t>16:00 - 16:15 - 29. csoport - KAWASAKI Versys 650</w:t>
      </w:r>
    </w:p>
    <w:p>
      <w:pPr>
        <w:pStyle w:val="ListBullet"/>
      </w:pPr>
      <w:r>
        <w:t>16:00 - 16:15 - 29. csoport - KAWASAKI W230 Meguro S1</w:t>
      </w:r>
    </w:p>
    <w:p>
      <w:pPr>
        <w:pStyle w:val="ListBullet"/>
      </w:pPr>
      <w:r>
        <w:t>16:00 - 16:15 - 29. csoport - KAWASAKI ZX-10R</w:t>
      </w:r>
    </w:p>
    <w:p>
      <w:pPr>
        <w:pStyle w:val="ListBullet"/>
      </w:pPr>
      <w:r>
        <w:t>16:00 - 16:15 - 29. csoport - KTM 1290 Super Adventure R - 2024</w:t>
      </w:r>
    </w:p>
    <w:p>
      <w:pPr>
        <w:pStyle w:val="ListBullet"/>
      </w:pPr>
      <w:r>
        <w:t>16:00 - 16:15 - 29. csoport - Suzuki GSX-S1000 GX - 2024</w:t>
      </w:r>
    </w:p>
    <w:p>
      <w:pPr>
        <w:pStyle w:val="ListBullet"/>
      </w:pPr>
      <w:r>
        <w:t>16:00 - 16:15 - 29. csoport - Triumph Daytona 660</w:t>
      </w:r>
    </w:p>
    <w:p>
      <w:pPr>
        <w:pStyle w:val="ListBullet"/>
      </w:pPr>
      <w:r>
        <w:t>16:00 - 16:15 - 29. csoport - Triumph Tiger Sport 800</w:t>
      </w:r>
    </w:p>
    <w:p>
      <w:pPr>
        <w:pStyle w:val="ListBullet"/>
      </w:pPr>
      <w:r>
        <w:t>16:00 - 16:15 - 29. csoport - Yamaha MT09 Y-AMT - 2024</w:t>
      </w:r>
    </w:p>
    <w:p/>
    <w:p>
      <w:r>
        <w:rPr>
          <w:b/>
          <w:sz w:val="24"/>
        </w:rPr>
        <w:t>30. CSOPORT 24DB</w:t>
      </w:r>
    </w:p>
    <w:p>
      <w:pPr>
        <w:pStyle w:val="ListBullet"/>
      </w:pPr>
      <w:r>
        <w:t>16:15 - 16:30 - 30. csoport - BMW C400GT</w:t>
      </w:r>
    </w:p>
    <w:p>
      <w:pPr>
        <w:pStyle w:val="ListBullet"/>
      </w:pPr>
      <w:r>
        <w:t>16:15 - 16:30 - 30. csoport - BMW F900R</w:t>
      </w:r>
    </w:p>
    <w:p>
      <w:pPr>
        <w:pStyle w:val="ListBullet"/>
      </w:pPr>
      <w:r>
        <w:t>16:15 - 16:30 - 30. csoport - BMW R1300 GS Adventure</w:t>
      </w:r>
    </w:p>
    <w:p>
      <w:pPr>
        <w:pStyle w:val="ListBullet"/>
      </w:pPr>
      <w:r>
        <w:t>16:15 - 16:30 - 30. csoport - BMW R18 Rocktane</w:t>
      </w:r>
    </w:p>
    <w:p>
      <w:pPr>
        <w:pStyle w:val="ListBullet"/>
      </w:pPr>
      <w:r>
        <w:t>16:15 - 16:30 - 30. csoport - BMW S1000R</w:t>
      </w:r>
    </w:p>
    <w:p>
      <w:pPr>
        <w:pStyle w:val="ListBullet"/>
      </w:pPr>
      <w:r>
        <w:t>16:15 - 16:30 - 30. csoport - Benelli BKX300</w:t>
      </w:r>
    </w:p>
    <w:p>
      <w:pPr>
        <w:pStyle w:val="ListBullet"/>
      </w:pPr>
      <w:r>
        <w:t>16:15 - 16:30 - 30. csoport - Benelli TRK 702</w:t>
      </w:r>
    </w:p>
    <w:p>
      <w:pPr>
        <w:pStyle w:val="ListBullet"/>
      </w:pPr>
      <w:r>
        <w:t>16:15 - 16:30 - 30. csoport - HONDA CB 750 Hornet</w:t>
      </w:r>
    </w:p>
    <w:p>
      <w:pPr>
        <w:pStyle w:val="ListBullet"/>
      </w:pPr>
      <w:r>
        <w:t>16:15 - 16:30 - 30. csoport - HONDA CBR 500RR</w:t>
      </w:r>
    </w:p>
    <w:p>
      <w:pPr>
        <w:pStyle w:val="ListBullet"/>
      </w:pPr>
      <w:r>
        <w:t>16:15 - 16:30 - 30. csoport - HONDA CBR 650R</w:t>
      </w:r>
    </w:p>
    <w:p>
      <w:pPr>
        <w:pStyle w:val="ListBullet"/>
      </w:pPr>
      <w:r>
        <w:t>16:15 - 16:30 - 30. csoport - Indian 101 Scout</w:t>
      </w:r>
    </w:p>
    <w:p>
      <w:pPr>
        <w:pStyle w:val="ListBullet"/>
      </w:pPr>
      <w:r>
        <w:t>16:15 - 16:30 - 30. csoport - KAWASAKI Ninja 1100 SX SE</w:t>
      </w:r>
    </w:p>
    <w:p>
      <w:pPr>
        <w:pStyle w:val="ListBullet"/>
      </w:pPr>
      <w:r>
        <w:t>16:15 - 16:30 - 30. csoport - KAWASAKI Ninja 500</w:t>
      </w:r>
    </w:p>
    <w:p>
      <w:pPr>
        <w:pStyle w:val="ListBullet"/>
      </w:pPr>
      <w:r>
        <w:t>16:15 - 16:30 - 30. csoport - KAWASAKI Versys 1100</w:t>
      </w:r>
    </w:p>
    <w:p>
      <w:pPr>
        <w:pStyle w:val="ListBullet"/>
      </w:pPr>
      <w:r>
        <w:t>16:15 - 16:30 - 30. csoport - KAWASAKI Z H2</w:t>
      </w:r>
    </w:p>
    <w:p>
      <w:pPr>
        <w:pStyle w:val="ListBullet"/>
      </w:pPr>
      <w:r>
        <w:t>16:15 - 16:30 - 30. csoport - KAWASAKI ZX-6</w:t>
      </w:r>
    </w:p>
    <w:p>
      <w:pPr>
        <w:pStyle w:val="ListBullet"/>
      </w:pPr>
      <w:r>
        <w:t>16:15 - 16:30 - 30. csoport - KTM 790 Adventure - 2024</w:t>
      </w:r>
    </w:p>
    <w:p>
      <w:pPr>
        <w:pStyle w:val="ListBullet"/>
      </w:pPr>
      <w:r>
        <w:t>16:15 - 16:30 - 30. csoport - KTM 990 Duke - 2024</w:t>
      </w:r>
    </w:p>
    <w:p>
      <w:pPr>
        <w:pStyle w:val="ListBullet"/>
      </w:pPr>
      <w:r>
        <w:t>16:15 - 16:30 - 30. csoport - Suzuki DL800 - 2024</w:t>
      </w:r>
    </w:p>
    <w:p>
      <w:pPr>
        <w:pStyle w:val="ListBullet"/>
      </w:pPr>
      <w:r>
        <w:t>16:15 - 16:30 - 30. csoport - Triumph Street Triple 765 RS</w:t>
      </w:r>
    </w:p>
    <w:p>
      <w:pPr>
        <w:pStyle w:val="ListBullet"/>
      </w:pPr>
      <w:r>
        <w:t>16:15 - 16:30 - 30. csoport - Triumph Trident 660</w:t>
      </w:r>
    </w:p>
    <w:p>
      <w:pPr>
        <w:pStyle w:val="ListBullet"/>
      </w:pPr>
      <w:r>
        <w:t>16:15 - 16:30 - 30. csoport - Yamaha MT07 - 2025</w:t>
      </w:r>
    </w:p>
    <w:p>
      <w:pPr>
        <w:pStyle w:val="ListBullet"/>
      </w:pPr>
      <w:r>
        <w:t>16:15 - 16:30 - 30. csoport - Yamaha Tracer 9 GT - 2025</w:t>
      </w:r>
    </w:p>
    <w:p>
      <w:pPr>
        <w:pStyle w:val="ListBullet"/>
      </w:pPr>
      <w:r>
        <w:t>16:15 - 16:30 - 30. csoport - Yamaha X-Max300 Techmax</w:t>
      </w:r>
    </w:p>
    <w:p/>
    <w:p>
      <w:r>
        <w:rPr>
          <w:b/>
          <w:sz w:val="24"/>
        </w:rPr>
        <w:t>31. CSOPORT 24DB</w:t>
      </w:r>
    </w:p>
    <w:p>
      <w:pPr>
        <w:pStyle w:val="ListBullet"/>
      </w:pPr>
      <w:r>
        <w:t>16:30 - 16:45 - 31. csoport - BMW F800GS</w:t>
      </w:r>
    </w:p>
    <w:p>
      <w:pPr>
        <w:pStyle w:val="ListBullet"/>
      </w:pPr>
      <w:r>
        <w:t>16:30 - 16:45 - 31. csoport - BMW F900XR</w:t>
      </w:r>
    </w:p>
    <w:p>
      <w:pPr>
        <w:pStyle w:val="ListBullet"/>
      </w:pPr>
      <w:r>
        <w:t>16:30 - 16:45 - 31. csoport - BMW K1600GT</w:t>
      </w:r>
    </w:p>
    <w:p>
      <w:pPr>
        <w:pStyle w:val="ListBullet"/>
      </w:pPr>
      <w:r>
        <w:t>16:30 - 16:45 - 31. csoport - BMW R12</w:t>
      </w:r>
    </w:p>
    <w:p>
      <w:pPr>
        <w:pStyle w:val="ListBullet"/>
      </w:pPr>
      <w:r>
        <w:t>16:30 - 16:45 - 31. csoport - BMW R1300 GS</w:t>
      </w:r>
    </w:p>
    <w:p>
      <w:pPr>
        <w:pStyle w:val="ListBullet"/>
      </w:pPr>
      <w:r>
        <w:t>16:30 - 16:45 - 31. csoport - BMW S1000XR</w:t>
      </w:r>
    </w:p>
    <w:p>
      <w:pPr>
        <w:pStyle w:val="ListBullet"/>
      </w:pPr>
      <w:r>
        <w:t>16:30 - 16:45 - 31. csoport - HONDA CB 1000 Hornet</w:t>
      </w:r>
    </w:p>
    <w:p>
      <w:pPr>
        <w:pStyle w:val="ListBullet"/>
      </w:pPr>
      <w:r>
        <w:t>16:30 - 16:45 - 31. csoport - HONDA CB 125R</w:t>
      </w:r>
    </w:p>
    <w:p>
      <w:pPr>
        <w:pStyle w:val="ListBullet"/>
      </w:pPr>
      <w:r>
        <w:t>16:30 - 16:45 - 31. csoport - HONDA CRF 1100L Africa Twin</w:t>
      </w:r>
    </w:p>
    <w:p>
      <w:pPr>
        <w:pStyle w:val="ListBullet"/>
      </w:pPr>
      <w:r>
        <w:t>16:30 - 16:45 - 31. csoport - HONDA NT 1100</w:t>
      </w:r>
    </w:p>
    <w:p>
      <w:pPr>
        <w:pStyle w:val="ListBullet"/>
      </w:pPr>
      <w:r>
        <w:t>16:30 - 16:45 - 31. csoport - Harley-Davidson Street Glide Ultra</w:t>
      </w:r>
    </w:p>
    <w:p>
      <w:pPr>
        <w:pStyle w:val="ListBullet"/>
      </w:pPr>
      <w:r>
        <w:t>16:30 - 16:45 - 31. csoport - Husqvarna 901 Norden - 2023</w:t>
      </w:r>
    </w:p>
    <w:p>
      <w:pPr>
        <w:pStyle w:val="ListBullet"/>
      </w:pPr>
      <w:r>
        <w:t>16:30 - 16:45 - 31. csoport - Indian Sport Chief</w:t>
      </w:r>
    </w:p>
    <w:p>
      <w:pPr>
        <w:pStyle w:val="ListBullet"/>
      </w:pPr>
      <w:r>
        <w:t>16:30 - 16:45 - 31. csoport - KAWASAKI Eliminator SE</w:t>
      </w:r>
    </w:p>
    <w:p>
      <w:pPr>
        <w:pStyle w:val="ListBullet"/>
      </w:pPr>
      <w:r>
        <w:t>16:30 - 16:45 - 31. csoport - KAWASAKI Versys 650</w:t>
      </w:r>
    </w:p>
    <w:p>
      <w:pPr>
        <w:pStyle w:val="ListBullet"/>
      </w:pPr>
      <w:r>
        <w:t>16:30 - 16:45 - 31. csoport - KAWASAKI W800</w:t>
      </w:r>
    </w:p>
    <w:p>
      <w:pPr>
        <w:pStyle w:val="ListBullet"/>
      </w:pPr>
      <w:r>
        <w:t>16:30 - 16:45 - 31. csoport - KAWASAKI Z500</w:t>
      </w:r>
    </w:p>
    <w:p>
      <w:pPr>
        <w:pStyle w:val="ListBullet"/>
      </w:pPr>
      <w:r>
        <w:t>16:30 - 16:45 - 31. csoport - KAWASAKI ZX-10R</w:t>
      </w:r>
    </w:p>
    <w:p>
      <w:pPr>
        <w:pStyle w:val="ListBullet"/>
      </w:pPr>
      <w:r>
        <w:t>16:30 - 16:45 - 31. csoport - KTM 1290 Super Adventure R - 2024</w:t>
      </w:r>
    </w:p>
    <w:p>
      <w:pPr>
        <w:pStyle w:val="ListBullet"/>
      </w:pPr>
      <w:r>
        <w:t>16:30 - 16:45 - 31. csoport - Suzuki GSX-S1000 GX - 2024</w:t>
      </w:r>
    </w:p>
    <w:p>
      <w:pPr>
        <w:pStyle w:val="ListBullet"/>
      </w:pPr>
      <w:r>
        <w:t>16:30 - 16:45 - 31. csoport - Triumph Daytona 660</w:t>
      </w:r>
    </w:p>
    <w:p>
      <w:pPr>
        <w:pStyle w:val="ListBullet"/>
      </w:pPr>
      <w:r>
        <w:t>16:30 - 16:45 - 31. csoport - Triumph Speed Twin 900</w:t>
      </w:r>
    </w:p>
    <w:p>
      <w:pPr>
        <w:pStyle w:val="ListBullet"/>
      </w:pPr>
      <w:r>
        <w:t>16:30 - 16:45 - 31. csoport - Triumph Tiger Sport 800</w:t>
      </w:r>
    </w:p>
    <w:p>
      <w:pPr>
        <w:pStyle w:val="ListBullet"/>
      </w:pPr>
      <w:r>
        <w:t>16:30 - 16:45 - 31. csoport - Yamaha MT09 Y-AMT - 2024</w:t>
      </w:r>
    </w:p>
    <w:p/>
    <w:p>
      <w:r>
        <w:rPr>
          <w:b/>
          <w:sz w:val="24"/>
        </w:rPr>
        <w:t>32. CSOPORT 24DB</w:t>
      </w:r>
    </w:p>
    <w:p>
      <w:pPr>
        <w:pStyle w:val="ListBullet"/>
      </w:pPr>
      <w:r>
        <w:t>16:45 - 17:00 - 32. csoport - BMW F900GS</w:t>
      </w:r>
    </w:p>
    <w:p>
      <w:pPr>
        <w:pStyle w:val="ListBullet"/>
      </w:pPr>
      <w:r>
        <w:t>16:45 - 17:00 - 32. csoport - BMW R12 nineT</w:t>
      </w:r>
    </w:p>
    <w:p>
      <w:pPr>
        <w:pStyle w:val="ListBullet"/>
      </w:pPr>
      <w:r>
        <w:t>16:45 - 17:00 - 32. csoport - BMW R1300 GS Adventure</w:t>
      </w:r>
    </w:p>
    <w:p>
      <w:pPr>
        <w:pStyle w:val="ListBullet"/>
      </w:pPr>
      <w:r>
        <w:t>16:45 - 17:00 - 32. csoport - BMW S1000R</w:t>
      </w:r>
    </w:p>
    <w:p>
      <w:pPr>
        <w:pStyle w:val="ListBullet"/>
      </w:pPr>
      <w:r>
        <w:t>16:45 - 17:00 - 32. csoport - Benelli TRK 702</w:t>
      </w:r>
    </w:p>
    <w:p>
      <w:pPr>
        <w:pStyle w:val="ListBullet"/>
      </w:pPr>
      <w:r>
        <w:t>16:45 - 17:00 - 32. csoport - HONDA CB 650R - E-clutch</w:t>
      </w:r>
    </w:p>
    <w:p>
      <w:pPr>
        <w:pStyle w:val="ListBullet"/>
      </w:pPr>
      <w:r>
        <w:t>16:45 - 17:00 - 32. csoport - HONDA CB 750 Hornet</w:t>
      </w:r>
    </w:p>
    <w:p>
      <w:pPr>
        <w:pStyle w:val="ListBullet"/>
      </w:pPr>
      <w:r>
        <w:t>16:45 - 17:00 - 32. csoport - HONDA CBR 650R</w:t>
      </w:r>
    </w:p>
    <w:p>
      <w:pPr>
        <w:pStyle w:val="ListBullet"/>
      </w:pPr>
      <w:r>
        <w:t>16:45 - 17:00 - 32. csoport - HONDA GB 350S</w:t>
      </w:r>
    </w:p>
    <w:p>
      <w:pPr>
        <w:pStyle w:val="ListBullet"/>
      </w:pPr>
      <w:r>
        <w:t>16:45 - 17:00 - 32. csoport - Harley-Davidson Breakout</w:t>
      </w:r>
    </w:p>
    <w:p>
      <w:pPr>
        <w:pStyle w:val="ListBullet"/>
      </w:pPr>
      <w:r>
        <w:t>16:45 - 17:00 - 32. csoport - Harley-Davidson Pan America St</w:t>
      </w:r>
    </w:p>
    <w:p>
      <w:pPr>
        <w:pStyle w:val="ListBullet"/>
      </w:pPr>
      <w:r>
        <w:t>16:45 - 17:00 - 32. csoport - KAWASAKI Ninja 1100 SX SE</w:t>
      </w:r>
    </w:p>
    <w:p>
      <w:pPr>
        <w:pStyle w:val="ListBullet"/>
      </w:pPr>
      <w:r>
        <w:t>16:45 - 17:00 - 32. csoport - KAWASAKI Versys 1100</w:t>
      </w:r>
    </w:p>
    <w:p>
      <w:pPr>
        <w:pStyle w:val="ListBullet"/>
      </w:pPr>
      <w:r>
        <w:t>16:45 - 17:00 - 32. csoport - KAWASAKI Z H2</w:t>
      </w:r>
    </w:p>
    <w:p>
      <w:pPr>
        <w:pStyle w:val="ListBullet"/>
      </w:pPr>
      <w:r>
        <w:t>16:45 - 17:00 - 32. csoport - KAWASAKI Z900RS</w:t>
      </w:r>
    </w:p>
    <w:p>
      <w:pPr>
        <w:pStyle w:val="ListBullet"/>
      </w:pPr>
      <w:r>
        <w:t>16:45 - 17:00 - 32. csoport - KAWASAKI ZX-6</w:t>
      </w:r>
    </w:p>
    <w:p>
      <w:pPr>
        <w:pStyle w:val="ListBullet"/>
      </w:pPr>
      <w:r>
        <w:t>16:45 - 17:00 - 32. csoport - KTM 790 Adventure - 2024</w:t>
      </w:r>
    </w:p>
    <w:p>
      <w:pPr>
        <w:pStyle w:val="ListBullet"/>
      </w:pPr>
      <w:r>
        <w:t>16:45 - 17:00 - 32. csoport - KTM 990 Duke - 2024</w:t>
      </w:r>
    </w:p>
    <w:p>
      <w:pPr>
        <w:pStyle w:val="ListBullet"/>
      </w:pPr>
      <w:r>
        <w:t>16:45 - 17:00 - 32. csoport - Suzuki DL800 - 2024</w:t>
      </w:r>
    </w:p>
    <w:p>
      <w:pPr>
        <w:pStyle w:val="ListBullet"/>
      </w:pPr>
      <w:r>
        <w:t>16:45 - 17:00 - 32. csoport - Triumph Street Triple 765 RS</w:t>
      </w:r>
    </w:p>
    <w:p>
      <w:pPr>
        <w:pStyle w:val="ListBullet"/>
      </w:pPr>
      <w:r>
        <w:t>16:45 - 17:00 - 32. csoport - Triumph Trident 660</w:t>
      </w:r>
    </w:p>
    <w:p>
      <w:pPr>
        <w:pStyle w:val="ListBullet"/>
      </w:pPr>
      <w:r>
        <w:t>16:45 - 17:00 - 32. csoport - Yamaha MT07 - 2025</w:t>
      </w:r>
    </w:p>
    <w:p>
      <w:pPr>
        <w:pStyle w:val="ListBullet"/>
      </w:pPr>
      <w:r>
        <w:t>16:45 - 17:00 - 32. csoport - Yamaha Ray ZR125 robogó</w:t>
      </w:r>
    </w:p>
    <w:p>
      <w:pPr>
        <w:pStyle w:val="ListBullet"/>
      </w:pPr>
      <w:r>
        <w:t>16:45 - 17:00 - 32. csoport - Yamaha Tracer 9 GT - 2025</w:t>
      </w:r>
    </w:p>
    <w:p/>
    <w:p>
      <w:r>
        <w:rPr>
          <w:b/>
          <w:sz w:val="24"/>
        </w:rPr>
        <w:t>33. CSOPORT 23DB</w:t>
      </w:r>
    </w:p>
    <w:p>
      <w:pPr>
        <w:pStyle w:val="ListBullet"/>
      </w:pPr>
      <w:r>
        <w:t>17:00 - 17:15 - 33. csoport - BMW C400X</w:t>
      </w:r>
    </w:p>
    <w:p>
      <w:pPr>
        <w:pStyle w:val="ListBullet"/>
      </w:pPr>
      <w:r>
        <w:t>17:00 - 17:15 - 33. csoport - BMW K1600GT</w:t>
      </w:r>
    </w:p>
    <w:p>
      <w:pPr>
        <w:pStyle w:val="ListBullet"/>
      </w:pPr>
      <w:r>
        <w:t>17:00 - 17:15 - 33. csoport - BMW R1300 GS</w:t>
      </w:r>
    </w:p>
    <w:p>
      <w:pPr>
        <w:pStyle w:val="ListBullet"/>
      </w:pPr>
      <w:r>
        <w:t>17:00 - 17:15 - 33. csoport - BMW R18 Rocktane</w:t>
      </w:r>
    </w:p>
    <w:p>
      <w:pPr>
        <w:pStyle w:val="ListBullet"/>
      </w:pPr>
      <w:r>
        <w:t>17:00 - 17:15 - 33. csoport - BMW S1000XR</w:t>
      </w:r>
    </w:p>
    <w:p>
      <w:pPr>
        <w:pStyle w:val="ListBullet"/>
      </w:pPr>
      <w:r>
        <w:t>17:00 - 17:15 - 33. csoport - Benelli TRK 502X</w:t>
      </w:r>
    </w:p>
    <w:p>
      <w:pPr>
        <w:pStyle w:val="ListBullet"/>
      </w:pPr>
      <w:r>
        <w:t>17:00 - 17:15 - 33. csoport - HONDA CB 1000 Hornet</w:t>
      </w:r>
    </w:p>
    <w:p>
      <w:pPr>
        <w:pStyle w:val="ListBullet"/>
      </w:pPr>
      <w:r>
        <w:t>17:00 - 17:15 - 33. csoport - HONDA CBR 500RR</w:t>
      </w:r>
    </w:p>
    <w:p>
      <w:pPr>
        <w:pStyle w:val="ListBullet"/>
      </w:pPr>
      <w:r>
        <w:t>17:00 - 17:15 - 33. csoport - HONDA CRF 1100L Africa Twin</w:t>
      </w:r>
    </w:p>
    <w:p>
      <w:pPr>
        <w:pStyle w:val="ListBullet"/>
      </w:pPr>
      <w:r>
        <w:t>17:00 - 17:15 - 33. csoport - HONDA NT 1100</w:t>
      </w:r>
    </w:p>
    <w:p>
      <w:pPr>
        <w:pStyle w:val="ListBullet"/>
      </w:pPr>
      <w:r>
        <w:t>17:00 - 17:15 - 33. csoport - HONDA XL 750 Transalp</w:t>
      </w:r>
    </w:p>
    <w:p>
      <w:pPr>
        <w:pStyle w:val="ListBullet"/>
      </w:pPr>
      <w:r>
        <w:t>17:00 - 17:15 - 33. csoport - Harley-Davidson Sportster S</w:t>
      </w:r>
    </w:p>
    <w:p>
      <w:pPr>
        <w:pStyle w:val="ListBullet"/>
      </w:pPr>
      <w:r>
        <w:t>17:00 - 17:15 - 33. csoport - Husqvarna 401 Vitpilen - 2024</w:t>
      </w:r>
    </w:p>
    <w:p>
      <w:pPr>
        <w:pStyle w:val="ListBullet"/>
      </w:pPr>
      <w:r>
        <w:t>17:00 - 17:15 - 33. csoport - Indian Scout Sixty Classic</w:t>
      </w:r>
    </w:p>
    <w:p>
      <w:pPr>
        <w:pStyle w:val="ListBullet"/>
      </w:pPr>
      <w:r>
        <w:t>17:00 - 17:15 - 33. csoport - KAWASAKI Ninja 500</w:t>
      </w:r>
    </w:p>
    <w:p>
      <w:pPr>
        <w:pStyle w:val="ListBullet"/>
      </w:pPr>
      <w:r>
        <w:t>17:00 - 17:15 - 33. csoport - KAWASAKI Versys 650</w:t>
      </w:r>
    </w:p>
    <w:p>
      <w:pPr>
        <w:pStyle w:val="ListBullet"/>
      </w:pPr>
      <w:r>
        <w:t>17:00 - 17:15 - 33. csoport - KAWASAKI W230 Meguro S1</w:t>
      </w:r>
    </w:p>
    <w:p>
      <w:pPr>
        <w:pStyle w:val="ListBullet"/>
      </w:pPr>
      <w:r>
        <w:t>17:00 - 17:15 - 33. csoport - KAWASAKI ZX-10R</w:t>
      </w:r>
    </w:p>
    <w:p>
      <w:pPr>
        <w:pStyle w:val="ListBullet"/>
      </w:pPr>
      <w:r>
        <w:t>17:00 - 17:15 - 33. csoport - KTM 1290 Super Adventure R - 2024</w:t>
      </w:r>
    </w:p>
    <w:p>
      <w:pPr>
        <w:pStyle w:val="ListBullet"/>
      </w:pPr>
      <w:r>
        <w:t>17:00 - 17:15 - 33. csoport - Suzuki GSX-S1000 GX - 2024</w:t>
      </w:r>
    </w:p>
    <w:p>
      <w:pPr>
        <w:pStyle w:val="ListBullet"/>
      </w:pPr>
      <w:r>
        <w:t>17:00 - 17:15 - 33. csoport - Triumph Daytona 660</w:t>
      </w:r>
    </w:p>
    <w:p>
      <w:pPr>
        <w:pStyle w:val="ListBullet"/>
      </w:pPr>
      <w:r>
        <w:t>17:00 - 17:15 - 33. csoport - Triumph Tiger Sport 800</w:t>
      </w:r>
    </w:p>
    <w:p>
      <w:pPr>
        <w:pStyle w:val="ListBullet"/>
      </w:pPr>
      <w:r>
        <w:t>17:00 - 17:15 - 33. csoport - Yamaha MT09 Y-AMT - 2024</w:t>
      </w:r>
    </w:p>
    <w:p/>
    <w:p>
      <w:r>
        <w:rPr>
          <w:b/>
          <w:sz w:val="24"/>
        </w:rPr>
        <w:t>34. CSOPORT 24DB</w:t>
      </w:r>
    </w:p>
    <w:p>
      <w:pPr>
        <w:pStyle w:val="ListBullet"/>
      </w:pPr>
      <w:r>
        <w:t>17:15 - 17:30 - 34. csoport - BMW C400GT</w:t>
      </w:r>
    </w:p>
    <w:p>
      <w:pPr>
        <w:pStyle w:val="ListBullet"/>
      </w:pPr>
      <w:r>
        <w:t>17:15 - 17:30 - 34. csoport - BMW R1300 GS Adventure</w:t>
      </w:r>
    </w:p>
    <w:p>
      <w:pPr>
        <w:pStyle w:val="ListBullet"/>
      </w:pPr>
      <w:r>
        <w:t>17:15 - 17:30 - 34. csoport - BMW S1000R</w:t>
      </w:r>
    </w:p>
    <w:p>
      <w:pPr>
        <w:pStyle w:val="ListBullet"/>
      </w:pPr>
      <w:r>
        <w:t>17:15 - 17:30 - 34. csoport - Benelli BKX300</w:t>
      </w:r>
    </w:p>
    <w:p>
      <w:pPr>
        <w:pStyle w:val="ListBullet"/>
      </w:pPr>
      <w:r>
        <w:t>17:15 - 17:30 - 34. csoport - Benelli TRK 702</w:t>
      </w:r>
    </w:p>
    <w:p>
      <w:pPr>
        <w:pStyle w:val="ListBullet"/>
      </w:pPr>
      <w:r>
        <w:t>17:15 - 17:30 - 34. csoport - HONDA CB 500 Hornet</w:t>
      </w:r>
    </w:p>
    <w:p>
      <w:pPr>
        <w:pStyle w:val="ListBullet"/>
      </w:pPr>
      <w:r>
        <w:t>17:15 - 17:30 - 34. csoport - HONDA CB 750 Hornet</w:t>
      </w:r>
    </w:p>
    <w:p>
      <w:pPr>
        <w:pStyle w:val="ListBullet"/>
      </w:pPr>
      <w:r>
        <w:t>17:15 - 17:30 - 34. csoport - HONDA CBR 650R</w:t>
      </w:r>
    </w:p>
    <w:p>
      <w:pPr>
        <w:pStyle w:val="ListBullet"/>
      </w:pPr>
      <w:r>
        <w:t>17:15 - 17:30 - 34. csoport - HONDA X-ADV 750 - DCT</w:t>
      </w:r>
    </w:p>
    <w:p>
      <w:pPr>
        <w:pStyle w:val="ListBullet"/>
      </w:pPr>
      <w:r>
        <w:t>17:15 - 17:30 - 34. csoport - Indian 101 Scout</w:t>
      </w:r>
    </w:p>
    <w:p>
      <w:pPr>
        <w:pStyle w:val="ListBullet"/>
      </w:pPr>
      <w:r>
        <w:t>17:15 - 17:30 - 34. csoport - KAWASAKI Ninja 1100 SX SE</w:t>
      </w:r>
    </w:p>
    <w:p>
      <w:pPr>
        <w:pStyle w:val="ListBullet"/>
      </w:pPr>
      <w:r>
        <w:t>17:15 - 17:30 - 34. csoport - KAWASAKI Versys 1100</w:t>
      </w:r>
    </w:p>
    <w:p>
      <w:pPr>
        <w:pStyle w:val="ListBullet"/>
      </w:pPr>
      <w:r>
        <w:t>17:15 - 17:30 - 34. csoport - KAWASAKI Z H2</w:t>
      </w:r>
    </w:p>
    <w:p>
      <w:pPr>
        <w:pStyle w:val="ListBullet"/>
      </w:pPr>
      <w:r>
        <w:t>17:15 - 17:30 - 34. csoport - KAWASAKI Z650</w:t>
      </w:r>
    </w:p>
    <w:p>
      <w:pPr>
        <w:pStyle w:val="ListBullet"/>
      </w:pPr>
      <w:r>
        <w:t>17:15 - 17:30 - 34. csoport - KAWASAKI ZX-6</w:t>
      </w:r>
    </w:p>
    <w:p>
      <w:pPr>
        <w:pStyle w:val="ListBullet"/>
      </w:pPr>
      <w:r>
        <w:t>17:15 - 17:30 - 34. csoport - KTM 790 Adventure - 2024</w:t>
      </w:r>
    </w:p>
    <w:p>
      <w:pPr>
        <w:pStyle w:val="ListBullet"/>
      </w:pPr>
      <w:r>
        <w:t>17:15 - 17:30 - 34. csoport - KTM 990 Duke - 2024</w:t>
      </w:r>
    </w:p>
    <w:p>
      <w:pPr>
        <w:pStyle w:val="ListBullet"/>
      </w:pPr>
      <w:r>
        <w:t>17:15 - 17:30 - 34. csoport - Suzuki DL800 - 2024</w:t>
      </w:r>
    </w:p>
    <w:p>
      <w:pPr>
        <w:pStyle w:val="ListBullet"/>
      </w:pPr>
      <w:r>
        <w:t>17:15 - 17:30 - 34. csoport - Triumph Speed Twin 1200 RS</w:t>
      </w:r>
    </w:p>
    <w:p>
      <w:pPr>
        <w:pStyle w:val="ListBullet"/>
      </w:pPr>
      <w:r>
        <w:t>17:15 - 17:30 - 34. csoport - Triumph Street Triple 765 RS</w:t>
      </w:r>
    </w:p>
    <w:p>
      <w:pPr>
        <w:pStyle w:val="ListBullet"/>
      </w:pPr>
      <w:r>
        <w:t>17:15 - 17:30 - 34. csoport - Triumph Trident 660</w:t>
      </w:r>
    </w:p>
    <w:p>
      <w:pPr>
        <w:pStyle w:val="ListBullet"/>
      </w:pPr>
      <w:r>
        <w:t>17:15 - 17:30 - 34. csoport - Yamaha MT07 - 2025</w:t>
      </w:r>
    </w:p>
    <w:p>
      <w:pPr>
        <w:pStyle w:val="ListBullet"/>
      </w:pPr>
      <w:r>
        <w:t>17:15 - 17:30 - 34. csoport - Yamaha Tracer 9 GT - 2025</w:t>
      </w:r>
    </w:p>
    <w:p>
      <w:pPr>
        <w:pStyle w:val="ListBullet"/>
      </w:pPr>
      <w:r>
        <w:t>17:15 - 17:30 - 34. csoport - Yamaha X-Max300 Techmax</w:t>
      </w:r>
    </w:p>
    <w:p/>
    <w:p>
      <w:r>
        <w:rPr>
          <w:b/>
          <w:sz w:val="24"/>
        </w:rPr>
        <w:t>35. CSOPORT 24DB</w:t>
      </w:r>
    </w:p>
    <w:p>
      <w:pPr>
        <w:pStyle w:val="ListBullet"/>
      </w:pPr>
      <w:r>
        <w:t>17:30 - 17:45 - 35. csoport - BMW F800GS</w:t>
      </w:r>
    </w:p>
    <w:p>
      <w:pPr>
        <w:pStyle w:val="ListBullet"/>
      </w:pPr>
      <w:r>
        <w:t>17:30 - 17:45 - 35. csoport - BMW K1600GT</w:t>
      </w:r>
    </w:p>
    <w:p>
      <w:pPr>
        <w:pStyle w:val="ListBullet"/>
      </w:pPr>
      <w:r>
        <w:t>17:30 - 17:45 - 35. csoport - BMW R1300 GS</w:t>
      </w:r>
    </w:p>
    <w:p>
      <w:pPr>
        <w:pStyle w:val="ListBullet"/>
      </w:pPr>
      <w:r>
        <w:t>17:30 - 17:45 - 35. csoport - BMW S1000XR</w:t>
      </w:r>
    </w:p>
    <w:p>
      <w:pPr>
        <w:pStyle w:val="ListBullet"/>
      </w:pPr>
      <w:r>
        <w:t>17:30 - 17:45 - 35. csoport - Benelli Leoncino 400</w:t>
      </w:r>
    </w:p>
    <w:p>
      <w:pPr>
        <w:pStyle w:val="ListBullet"/>
      </w:pPr>
      <w:r>
        <w:t>17:30 - 17:45 - 35. csoport - Benelli TRK 502X</w:t>
      </w:r>
    </w:p>
    <w:p>
      <w:pPr>
        <w:pStyle w:val="ListBullet"/>
      </w:pPr>
      <w:r>
        <w:t>17:30 - 17:45 - 35. csoport - HONDA CB 1000 Hornet</w:t>
      </w:r>
    </w:p>
    <w:p>
      <w:pPr>
        <w:pStyle w:val="ListBullet"/>
      </w:pPr>
      <w:r>
        <w:t>17:30 - 17:45 - 35. csoport - HONDA CRF 1100L Africa Twin</w:t>
      </w:r>
    </w:p>
    <w:p>
      <w:pPr>
        <w:pStyle w:val="ListBullet"/>
      </w:pPr>
      <w:r>
        <w:t>17:30 - 17:45 - 35. csoport - HONDA NT 1100</w:t>
      </w:r>
    </w:p>
    <w:p>
      <w:pPr>
        <w:pStyle w:val="ListBullet"/>
      </w:pPr>
      <w:r>
        <w:t>17:30 - 17:45 - 35. csoport - HONDA XL 750 Transalp</w:t>
      </w:r>
    </w:p>
    <w:p>
      <w:pPr>
        <w:pStyle w:val="ListBullet"/>
      </w:pPr>
      <w:r>
        <w:t>17:30 - 17:45 - 35. csoport - Harley-Davidson Pan America St</w:t>
      </w:r>
    </w:p>
    <w:p>
      <w:pPr>
        <w:pStyle w:val="ListBullet"/>
      </w:pPr>
      <w:r>
        <w:t>17:30 - 17:45 - 35. csoport - Husqvarna 901 Norden - 2023</w:t>
      </w:r>
    </w:p>
    <w:p>
      <w:pPr>
        <w:pStyle w:val="ListBullet"/>
      </w:pPr>
      <w:r>
        <w:t>17:30 - 17:45 - 35. csoport - Indian Sport Chief</w:t>
      </w:r>
    </w:p>
    <w:p>
      <w:pPr>
        <w:pStyle w:val="ListBullet"/>
      </w:pPr>
      <w:r>
        <w:t>17:30 - 17:45 - 35. csoport - KAWASAKI Eliminator SE</w:t>
      </w:r>
    </w:p>
    <w:p>
      <w:pPr>
        <w:pStyle w:val="ListBullet"/>
      </w:pPr>
      <w:r>
        <w:t>17:30 - 17:45 - 35. csoport - KAWASAKI Versys 650</w:t>
      </w:r>
    </w:p>
    <w:p>
      <w:pPr>
        <w:pStyle w:val="ListBullet"/>
      </w:pPr>
      <w:r>
        <w:t>17:30 - 17:45 - 35. csoport - KAWASAKI Z500</w:t>
      </w:r>
    </w:p>
    <w:p>
      <w:pPr>
        <w:pStyle w:val="ListBullet"/>
      </w:pPr>
      <w:r>
        <w:t>17:30 - 17:45 - 35. csoport - KAWASAKI Z900RS</w:t>
      </w:r>
    </w:p>
    <w:p>
      <w:pPr>
        <w:pStyle w:val="ListBullet"/>
      </w:pPr>
      <w:r>
        <w:t>17:30 - 17:45 - 35. csoport - KAWASAKI ZX-10R</w:t>
      </w:r>
    </w:p>
    <w:p>
      <w:pPr>
        <w:pStyle w:val="ListBullet"/>
      </w:pPr>
      <w:r>
        <w:t>17:30 - 17:45 - 35. csoport - KTM 1290 Super Adventure R - 2024</w:t>
      </w:r>
    </w:p>
    <w:p>
      <w:pPr>
        <w:pStyle w:val="ListBullet"/>
      </w:pPr>
      <w:r>
        <w:t>17:30 - 17:45 - 35. csoport - Suzuki GSX-S1000 GX - 2024</w:t>
      </w:r>
    </w:p>
    <w:p>
      <w:pPr>
        <w:pStyle w:val="ListBullet"/>
      </w:pPr>
      <w:r>
        <w:t>17:30 - 17:45 - 35. csoport - Triumph Daytona 660</w:t>
      </w:r>
    </w:p>
    <w:p>
      <w:pPr>
        <w:pStyle w:val="ListBullet"/>
      </w:pPr>
      <w:r>
        <w:t>17:30 - 17:45 - 35. csoport - Triumph Speed Twin 900</w:t>
      </w:r>
    </w:p>
    <w:p>
      <w:pPr>
        <w:pStyle w:val="ListBullet"/>
      </w:pPr>
      <w:r>
        <w:t>17:30 - 17:45 - 35. csoport - Triumph Tiger Sport 800</w:t>
      </w:r>
    </w:p>
    <w:p>
      <w:pPr>
        <w:pStyle w:val="ListBullet"/>
      </w:pPr>
      <w:r>
        <w:t>17:30 - 17:45 - 35. csoport - Yamaha MT09 Y-AMT - 2024</w:t>
      </w:r>
    </w:p>
    <w:p/>
    <w:p>
      <w:r>
        <w:rPr>
          <w:b/>
          <w:sz w:val="24"/>
        </w:rPr>
        <w:t>36. CSOPORT 22DB</w:t>
      </w:r>
    </w:p>
    <w:p>
      <w:pPr>
        <w:pStyle w:val="ListBullet"/>
      </w:pPr>
      <w:r>
        <w:t>17:45 - 18:00 - 36. csoport - BMW R1300 GS Adventure</w:t>
      </w:r>
    </w:p>
    <w:p>
      <w:pPr>
        <w:pStyle w:val="ListBullet"/>
      </w:pPr>
      <w:r>
        <w:t>17:45 - 18:00 - 36. csoport - BMW R18 Rocktane</w:t>
      </w:r>
    </w:p>
    <w:p>
      <w:pPr>
        <w:pStyle w:val="ListBullet"/>
      </w:pPr>
      <w:r>
        <w:t>17:45 - 18:00 - 36. csoport - BMW S1000R</w:t>
      </w:r>
    </w:p>
    <w:p>
      <w:pPr>
        <w:pStyle w:val="ListBullet"/>
      </w:pPr>
      <w:r>
        <w:t>17:45 - 18:00 - 36. csoport - Benelli TRK 702</w:t>
      </w:r>
    </w:p>
    <w:p>
      <w:pPr>
        <w:pStyle w:val="ListBullet"/>
      </w:pPr>
      <w:r>
        <w:t>17:45 - 18:00 - 36. csoport - HONDA CB 750 Hornet</w:t>
      </w:r>
    </w:p>
    <w:p>
      <w:pPr>
        <w:pStyle w:val="ListBullet"/>
      </w:pPr>
      <w:r>
        <w:t>17:45 - 18:00 - 36. csoport - HONDA CBR 500RR</w:t>
      </w:r>
    </w:p>
    <w:p>
      <w:pPr>
        <w:pStyle w:val="ListBullet"/>
      </w:pPr>
      <w:r>
        <w:t>17:45 - 18:00 - 36. csoport - HONDA CBR 650R</w:t>
      </w:r>
    </w:p>
    <w:p>
      <w:pPr>
        <w:pStyle w:val="ListBullet"/>
      </w:pPr>
      <w:r>
        <w:t>17:45 - 18:00 - 36. csoport - HONDA GB 350S</w:t>
      </w:r>
    </w:p>
    <w:p>
      <w:pPr>
        <w:pStyle w:val="ListBullet"/>
      </w:pPr>
      <w:r>
        <w:t>17:45 - 18:00 - 36. csoport - Harley-Davidson Breakout</w:t>
      </w:r>
    </w:p>
    <w:p>
      <w:pPr>
        <w:pStyle w:val="ListBullet"/>
      </w:pPr>
      <w:r>
        <w:t>17:45 - 18:00 - 36. csoport - KAWASAKI Ninja 1100 SX SE</w:t>
      </w:r>
    </w:p>
    <w:p>
      <w:pPr>
        <w:pStyle w:val="ListBullet"/>
      </w:pPr>
      <w:r>
        <w:t>17:45 - 18:00 - 36. csoport - KAWASAKI Ninja 500</w:t>
      </w:r>
    </w:p>
    <w:p>
      <w:pPr>
        <w:pStyle w:val="ListBullet"/>
      </w:pPr>
      <w:r>
        <w:t>17:45 - 18:00 - 36. csoport - KAWASAKI Versys 1100</w:t>
      </w:r>
    </w:p>
    <w:p>
      <w:pPr>
        <w:pStyle w:val="ListBullet"/>
      </w:pPr>
      <w:r>
        <w:t>17:45 - 18:00 - 36. csoport - KAWASAKI Z H2</w:t>
      </w:r>
    </w:p>
    <w:p>
      <w:pPr>
        <w:pStyle w:val="ListBullet"/>
      </w:pPr>
      <w:r>
        <w:t>17:45 - 18:00 - 36. csoport - KAWASAKI ZX-6</w:t>
      </w:r>
    </w:p>
    <w:p>
      <w:pPr>
        <w:pStyle w:val="ListBullet"/>
      </w:pPr>
      <w:r>
        <w:t>17:45 - 18:00 - 36. csoport - KTM 790 Adventure - 2024</w:t>
      </w:r>
    </w:p>
    <w:p>
      <w:pPr>
        <w:pStyle w:val="ListBullet"/>
      </w:pPr>
      <w:r>
        <w:t>17:45 - 18:00 - 36. csoport - KTM 990 Duke - 2024</w:t>
      </w:r>
    </w:p>
    <w:p>
      <w:pPr>
        <w:pStyle w:val="ListBullet"/>
      </w:pPr>
      <w:r>
        <w:t>17:45 - 18:00 - 36. csoport - Suzuki DL800 - 2024</w:t>
      </w:r>
    </w:p>
    <w:p>
      <w:pPr>
        <w:pStyle w:val="ListBullet"/>
      </w:pPr>
      <w:r>
        <w:t>17:45 - 18:00 - 36. csoport - Triumph Street Triple 765 RS</w:t>
      </w:r>
    </w:p>
    <w:p>
      <w:pPr>
        <w:pStyle w:val="ListBullet"/>
      </w:pPr>
      <w:r>
        <w:t>17:45 - 18:00 - 36. csoport - Triumph Trident 660</w:t>
      </w:r>
    </w:p>
    <w:p>
      <w:pPr>
        <w:pStyle w:val="ListBullet"/>
      </w:pPr>
      <w:r>
        <w:t>17:45 - 18:00 - 36. csoport - Yamaha MT07 - 2025</w:t>
      </w:r>
    </w:p>
    <w:p>
      <w:pPr>
        <w:pStyle w:val="ListBullet"/>
      </w:pPr>
      <w:r>
        <w:t>17:45 - 18:00 - 36. csoport - Yamaha Ray ZR125 robogó</w:t>
      </w:r>
    </w:p>
    <w:p>
      <w:pPr>
        <w:pStyle w:val="ListBullet"/>
      </w:pPr>
      <w:r>
        <w:t>17:45 - 18:00 - 36. csoport - Yamaha Tracer 9 GT - 2025</w:t>
      </w:r>
    </w:p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